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C3BD59" w14:textId="3C25A3F3" w:rsidR="007166CE" w:rsidRDefault="005005E2" w:rsidP="00C52541">
      <w:pPr>
        <w:pStyle w:val="berschrift1"/>
        <w:rPr>
          <w:b w:val="0"/>
          <w:bCs w:val="0"/>
          <w:sz w:val="32"/>
          <w:szCs w:val="32"/>
        </w:rPr>
      </w:pPr>
      <w:r>
        <w:rPr>
          <w:b w:val="0"/>
          <w:bCs w:val="0"/>
          <w:noProof/>
          <w:sz w:val="32"/>
          <w:szCs w:val="32"/>
        </w:rPr>
        <w:drawing>
          <wp:inline distT="0" distB="0" distL="0" distR="0" wp14:anchorId="0B0F6B76" wp14:editId="2A02585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43B150" w14:textId="77777777" w:rsidR="007166CE" w:rsidRDefault="007166CE" w:rsidP="007166CE">
      <w:pPr>
        <w:pStyle w:val="berschrift1"/>
      </w:pPr>
      <w:r>
        <w:br w:type="page"/>
      </w:r>
      <w:r>
        <w:lastRenderedPageBreak/>
        <w:t>Vorwort</w:t>
      </w:r>
    </w:p>
    <w:p w14:paraId="47F603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3EF7E97" w14:textId="77777777" w:rsidR="007E1779" w:rsidRDefault="008D7463" w:rsidP="007166CE">
      <w:r>
        <w:t xml:space="preserve">Dieses Jahr hat uns allen eine Menge abverlangt – doch Gott hat uns hindurchgetragen. </w:t>
      </w:r>
    </w:p>
    <w:p w14:paraId="55D82D9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159BF50" w14:textId="77777777" w:rsidR="007E1779" w:rsidRDefault="007E1779" w:rsidP="007166CE">
      <w:r>
        <w:t>Vielleicht hat aber auch der eine oder die andere Lust, mitzumachen und neue Bücher zu erstellen – sprecht mich einfach an.</w:t>
      </w:r>
    </w:p>
    <w:p w14:paraId="4B0D4883" w14:textId="77777777" w:rsidR="007166CE" w:rsidRDefault="007166CE" w:rsidP="007166CE">
      <w:r>
        <w:t>Euch allen wünsche ich Gottes reichen Segen und dass Ihr für Euch interessante Texte hier findet. Für Anregungen bin ich immer dankbar.</w:t>
      </w:r>
    </w:p>
    <w:p w14:paraId="57A3AB5F" w14:textId="77777777" w:rsidR="007166CE" w:rsidRDefault="007166CE" w:rsidP="007166CE">
      <w:r>
        <w:t>Gruß &amp; Segen,</w:t>
      </w:r>
    </w:p>
    <w:p w14:paraId="3CF236ED" w14:textId="77777777" w:rsidR="007166CE" w:rsidRDefault="007166CE" w:rsidP="007166CE">
      <w:r>
        <w:t>Andreas</w:t>
      </w:r>
    </w:p>
    <w:p w14:paraId="3331EC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BD4E10" w14:textId="77777777" w:rsidR="00F00651" w:rsidRDefault="00F00651" w:rsidP="00F00651">
      <w:pPr>
        <w:pStyle w:val="berschrift1"/>
        <w:rPr>
          <w:sz w:val="48"/>
        </w:rPr>
      </w:pPr>
      <w:r>
        <w:t xml:space="preserve">Schöne Frag und Antwort / Was </w:t>
      </w:r>
      <w:proofErr w:type="spellStart"/>
      <w:r>
        <w:t>ain</w:t>
      </w:r>
      <w:proofErr w:type="spellEnd"/>
      <w:r>
        <w:t xml:space="preserve"> </w:t>
      </w:r>
      <w:proofErr w:type="spellStart"/>
      <w:r>
        <w:t>warhafftiger</w:t>
      </w:r>
      <w:proofErr w:type="spellEnd"/>
      <w:r>
        <w:t xml:space="preserve"> Christen der recht Glaub / und seyn </w:t>
      </w:r>
      <w:proofErr w:type="spellStart"/>
      <w:r>
        <w:t>frucht</w:t>
      </w:r>
      <w:proofErr w:type="spellEnd"/>
      <w:r>
        <w:t xml:space="preserve"> sey.</w:t>
      </w:r>
    </w:p>
    <w:p w14:paraId="04685DE9" w14:textId="77777777" w:rsidR="00F00651" w:rsidRDefault="00F00651" w:rsidP="00F00651">
      <w:pPr>
        <w:pStyle w:val="StandardWeb"/>
      </w:pPr>
      <w:r>
        <w:t xml:space="preserve">Item die Zehen gebot </w:t>
      </w:r>
      <w:proofErr w:type="spellStart"/>
      <w:r>
        <w:t>Gotes</w:t>
      </w:r>
      <w:proofErr w:type="spellEnd"/>
      <w:r>
        <w:t xml:space="preserve"> / wie er sie dem </w:t>
      </w:r>
      <w:proofErr w:type="spellStart"/>
      <w:r>
        <w:t>Moysi</w:t>
      </w:r>
      <w:proofErr w:type="spellEnd"/>
      <w:r>
        <w:t xml:space="preserve"> </w:t>
      </w:r>
      <w:proofErr w:type="spellStart"/>
      <w:r>
        <w:t>auff</w:t>
      </w:r>
      <w:proofErr w:type="spellEnd"/>
      <w:r>
        <w:t xml:space="preserve"> dem </w:t>
      </w:r>
      <w:proofErr w:type="spellStart"/>
      <w:r>
        <w:t>berg</w:t>
      </w:r>
      <w:proofErr w:type="spellEnd"/>
      <w:r>
        <w:t xml:space="preserve"> </w:t>
      </w:r>
      <w:proofErr w:type="spellStart"/>
      <w:r>
        <w:t>Sinay</w:t>
      </w:r>
      <w:proofErr w:type="spellEnd"/>
      <w:r>
        <w:t xml:space="preserve"> angeben </w:t>
      </w:r>
      <w:proofErr w:type="spellStart"/>
      <w:r>
        <w:t>hatt</w:t>
      </w:r>
      <w:proofErr w:type="spellEnd"/>
      <w:r>
        <w:t xml:space="preserve"> / und das Vatterunser ec. den Jungen fast nützlich. </w:t>
      </w:r>
    </w:p>
    <w:p w14:paraId="32E7598F" w14:textId="77777777" w:rsidR="00F00651" w:rsidRDefault="00F00651" w:rsidP="00F00651">
      <w:pPr>
        <w:pStyle w:val="StandardWeb"/>
      </w:pPr>
      <w:r>
        <w:t xml:space="preserve">Hans Gerhardt </w:t>
      </w:r>
      <w:proofErr w:type="spellStart"/>
      <w:r>
        <w:t>Wegmaister</w:t>
      </w:r>
      <w:proofErr w:type="spellEnd"/>
      <w:r>
        <w:t xml:space="preserve"> zu </w:t>
      </w:r>
      <w:proofErr w:type="spellStart"/>
      <w:r>
        <w:t>Kützingen</w:t>
      </w:r>
      <w:proofErr w:type="spellEnd"/>
      <w:r>
        <w:t xml:space="preserve">. </w:t>
      </w:r>
    </w:p>
    <w:p w14:paraId="70639957" w14:textId="77777777" w:rsidR="00F00651" w:rsidRDefault="00F00651" w:rsidP="00F00651">
      <w:pPr>
        <w:pStyle w:val="StandardWeb"/>
      </w:pPr>
      <w:proofErr w:type="spellStart"/>
      <w:r>
        <w:t>M.D.XXV</w:t>
      </w:r>
      <w:proofErr w:type="spellEnd"/>
      <w:r>
        <w:t xml:space="preserve">. </w:t>
      </w:r>
    </w:p>
    <w:p w14:paraId="37FE8901" w14:textId="77777777" w:rsidR="00F00651" w:rsidRDefault="00F00651" w:rsidP="00F00651">
      <w:pPr>
        <w:pStyle w:val="StandardWeb"/>
      </w:pPr>
      <w:r>
        <w:rPr>
          <w:rStyle w:val="Hervorhebung"/>
          <w:rFonts w:eastAsiaTheme="majorEastAsia"/>
        </w:rPr>
        <w:t xml:space="preserve">Was </w:t>
      </w:r>
      <w:proofErr w:type="spellStart"/>
      <w:r>
        <w:rPr>
          <w:rStyle w:val="Hervorhebung"/>
          <w:rFonts w:eastAsiaTheme="majorEastAsia"/>
        </w:rPr>
        <w:t>bistu</w:t>
      </w:r>
      <w:proofErr w:type="spellEnd"/>
      <w:r>
        <w:rPr>
          <w:rStyle w:val="Hervorhebung"/>
          <w:rFonts w:eastAsiaTheme="majorEastAsia"/>
        </w:rPr>
        <w:t>?</w:t>
      </w:r>
      <w:r>
        <w:t xml:space="preserve"> </w:t>
      </w:r>
      <w:r>
        <w:br/>
        <w:t xml:space="preserve">Antwort. Ein Christen. </w:t>
      </w:r>
    </w:p>
    <w:p w14:paraId="3ADAC281" w14:textId="77777777" w:rsidR="00F00651" w:rsidRDefault="00F00651" w:rsidP="00F00651">
      <w:pPr>
        <w:pStyle w:val="StandardWeb"/>
      </w:pPr>
      <w:proofErr w:type="spellStart"/>
      <w:r>
        <w:rPr>
          <w:rStyle w:val="Hervorhebung"/>
          <w:rFonts w:eastAsiaTheme="majorEastAsia"/>
        </w:rPr>
        <w:t>Waher</w:t>
      </w:r>
      <w:proofErr w:type="spellEnd"/>
      <w:r>
        <w:rPr>
          <w:rStyle w:val="Hervorhebung"/>
          <w:rFonts w:eastAsiaTheme="majorEastAsia"/>
        </w:rPr>
        <w:t xml:space="preserve"> hast du deinen </w:t>
      </w:r>
      <w:proofErr w:type="spellStart"/>
      <w:r>
        <w:rPr>
          <w:rStyle w:val="Hervorhebung"/>
          <w:rFonts w:eastAsiaTheme="majorEastAsia"/>
        </w:rPr>
        <w:t>namen</w:t>
      </w:r>
      <w:proofErr w:type="spellEnd"/>
      <w:r>
        <w:rPr>
          <w:rStyle w:val="Hervorhebung"/>
          <w:rFonts w:eastAsiaTheme="majorEastAsia"/>
        </w:rPr>
        <w:t>?</w:t>
      </w:r>
      <w:r>
        <w:t xml:space="preserve"> </w:t>
      </w:r>
      <w:r>
        <w:br/>
      </w:r>
      <w:proofErr w:type="spellStart"/>
      <w:r>
        <w:t>Ant</w:t>
      </w:r>
      <w:proofErr w:type="spellEnd"/>
      <w:r>
        <w:t xml:space="preserve">. Von Christo meinem </w:t>
      </w:r>
      <w:proofErr w:type="spellStart"/>
      <w:r>
        <w:t>herrn</w:t>
      </w:r>
      <w:proofErr w:type="spellEnd"/>
      <w:r>
        <w:t xml:space="preserve"> / und </w:t>
      </w:r>
      <w:proofErr w:type="spellStart"/>
      <w:r>
        <w:t>seligmacher</w:t>
      </w:r>
      <w:proofErr w:type="spellEnd"/>
      <w:r>
        <w:t xml:space="preserve">. </w:t>
      </w:r>
    </w:p>
    <w:p w14:paraId="7564B237" w14:textId="77777777" w:rsidR="00F00651" w:rsidRDefault="00F00651" w:rsidP="00F00651">
      <w:pPr>
        <w:pStyle w:val="StandardWeb"/>
      </w:pPr>
      <w:proofErr w:type="spellStart"/>
      <w:r>
        <w:rPr>
          <w:rStyle w:val="Hervorhebung"/>
          <w:rFonts w:eastAsiaTheme="majorEastAsia"/>
        </w:rPr>
        <w:t>Warumb</w:t>
      </w:r>
      <w:proofErr w:type="spellEnd"/>
      <w:r>
        <w:rPr>
          <w:rStyle w:val="Hervorhebung"/>
          <w:rFonts w:eastAsiaTheme="majorEastAsia"/>
        </w:rPr>
        <w:t xml:space="preserve"> </w:t>
      </w:r>
      <w:proofErr w:type="spellStart"/>
      <w:r>
        <w:rPr>
          <w:rStyle w:val="Hervorhebung"/>
          <w:rFonts w:eastAsiaTheme="majorEastAsia"/>
        </w:rPr>
        <w:t>hayst</w:t>
      </w:r>
      <w:proofErr w:type="spellEnd"/>
      <w:r>
        <w:rPr>
          <w:rStyle w:val="Hervorhebung"/>
          <w:rFonts w:eastAsiaTheme="majorEastAsia"/>
        </w:rPr>
        <w:t xml:space="preserve"> ein Christ?</w:t>
      </w:r>
      <w:r>
        <w:t xml:space="preserve"> </w:t>
      </w:r>
      <w:r>
        <w:br/>
      </w:r>
      <w:proofErr w:type="spellStart"/>
      <w:r>
        <w:t>Ant</w:t>
      </w:r>
      <w:proofErr w:type="spellEnd"/>
      <w:r>
        <w:t xml:space="preserve">. </w:t>
      </w:r>
      <w:proofErr w:type="spellStart"/>
      <w:r>
        <w:t>Darumb</w:t>
      </w:r>
      <w:proofErr w:type="spellEnd"/>
      <w:r>
        <w:t xml:space="preserve"> das Christus in mir </w:t>
      </w:r>
      <w:proofErr w:type="spellStart"/>
      <w:r>
        <w:t>wonet</w:t>
      </w:r>
      <w:proofErr w:type="spellEnd"/>
      <w:r>
        <w:t xml:space="preserve"> / lebt / regieret / und </w:t>
      </w:r>
      <w:proofErr w:type="spellStart"/>
      <w:r>
        <w:t>wircket</w:t>
      </w:r>
      <w:proofErr w:type="spellEnd"/>
      <w:r>
        <w:t xml:space="preserve">. </w:t>
      </w:r>
    </w:p>
    <w:p w14:paraId="3315E2A4" w14:textId="77777777" w:rsidR="00F00651" w:rsidRDefault="00F00651" w:rsidP="00F00651">
      <w:pPr>
        <w:pStyle w:val="StandardWeb"/>
      </w:pPr>
      <w:proofErr w:type="spellStart"/>
      <w:r>
        <w:rPr>
          <w:rStyle w:val="Hervorhebung"/>
          <w:rFonts w:eastAsiaTheme="majorEastAsia"/>
        </w:rPr>
        <w:t>Bewer</w:t>
      </w:r>
      <w:proofErr w:type="spellEnd"/>
      <w:r>
        <w:rPr>
          <w:rStyle w:val="Hervorhebung"/>
          <w:rFonts w:eastAsiaTheme="majorEastAsia"/>
        </w:rPr>
        <w:t xml:space="preserve"> das.</w:t>
      </w:r>
      <w:r>
        <w:t xml:space="preserve"> </w:t>
      </w:r>
      <w:r>
        <w:br/>
        <w:t xml:space="preserve">Der </w:t>
      </w:r>
      <w:proofErr w:type="spellStart"/>
      <w:r>
        <w:t>haylig</w:t>
      </w:r>
      <w:proofErr w:type="spellEnd"/>
      <w:r>
        <w:t xml:space="preserve"> Apostel Paulus spricht / zu den Galatern am andern </w:t>
      </w:r>
      <w:proofErr w:type="spellStart"/>
      <w:r>
        <w:t>Capi</w:t>
      </w:r>
      <w:proofErr w:type="spellEnd"/>
      <w:r>
        <w:t xml:space="preserve">. Ich leb </w:t>
      </w:r>
      <w:proofErr w:type="spellStart"/>
      <w:r>
        <w:t>yetzund</w:t>
      </w:r>
      <w:proofErr w:type="spellEnd"/>
      <w:r>
        <w:t xml:space="preserve"> </w:t>
      </w:r>
      <w:proofErr w:type="spellStart"/>
      <w:r>
        <w:t>nichtt</w:t>
      </w:r>
      <w:proofErr w:type="spellEnd"/>
      <w:r>
        <w:t xml:space="preserve"> / </w:t>
      </w:r>
      <w:proofErr w:type="spellStart"/>
      <w:r>
        <w:t>sondernn</w:t>
      </w:r>
      <w:proofErr w:type="spellEnd"/>
      <w:r>
        <w:t xml:space="preserve"> Christus lebt in mir / dann was ich lebe </w:t>
      </w:r>
      <w:proofErr w:type="spellStart"/>
      <w:r>
        <w:t>jhm</w:t>
      </w:r>
      <w:proofErr w:type="spellEnd"/>
      <w:r>
        <w:t xml:space="preserve"> </w:t>
      </w:r>
      <w:proofErr w:type="spellStart"/>
      <w:r>
        <w:t>flaysch</w:t>
      </w:r>
      <w:proofErr w:type="spellEnd"/>
      <w:r>
        <w:t xml:space="preserve"> / das leb ich in dem glauben des </w:t>
      </w:r>
      <w:proofErr w:type="spellStart"/>
      <w:r>
        <w:t>Sons</w:t>
      </w:r>
      <w:proofErr w:type="spellEnd"/>
      <w:r>
        <w:t xml:space="preserve"> </w:t>
      </w:r>
      <w:proofErr w:type="spellStart"/>
      <w:r>
        <w:t>Gotes</w:t>
      </w:r>
      <w:proofErr w:type="spellEnd"/>
      <w:r>
        <w:t xml:space="preserve"> / der mich </w:t>
      </w:r>
      <w:proofErr w:type="spellStart"/>
      <w:r>
        <w:t>gelibt</w:t>
      </w:r>
      <w:proofErr w:type="spellEnd"/>
      <w:r>
        <w:t xml:space="preserve"> hat / und sich für mich dargeben. Item in der andern Epistel zu den </w:t>
      </w:r>
      <w:proofErr w:type="spellStart"/>
      <w:r>
        <w:t>Corint</w:t>
      </w:r>
      <w:proofErr w:type="spellEnd"/>
      <w:r>
        <w:t xml:space="preserve">. am Sechsten </w:t>
      </w:r>
      <w:proofErr w:type="spellStart"/>
      <w:r>
        <w:t>Ir</w:t>
      </w:r>
      <w:proofErr w:type="spellEnd"/>
      <w:r>
        <w:t xml:space="preserve"> </w:t>
      </w:r>
      <w:proofErr w:type="spellStart"/>
      <w:r>
        <w:t>seyt</w:t>
      </w:r>
      <w:proofErr w:type="spellEnd"/>
      <w:r>
        <w:t xml:space="preserve"> der Tempel des lebendigen Gottes / wie dann </w:t>
      </w:r>
      <w:proofErr w:type="spellStart"/>
      <w:r>
        <w:t>Got</w:t>
      </w:r>
      <w:proofErr w:type="spellEnd"/>
      <w:r>
        <w:t xml:space="preserve"> spricht / Ich </w:t>
      </w:r>
      <w:proofErr w:type="spellStart"/>
      <w:r>
        <w:t>wil</w:t>
      </w:r>
      <w:proofErr w:type="spellEnd"/>
      <w:r>
        <w:t xml:space="preserve"> in </w:t>
      </w:r>
      <w:proofErr w:type="spellStart"/>
      <w:r>
        <w:t>ynen</w:t>
      </w:r>
      <w:proofErr w:type="spellEnd"/>
      <w:r>
        <w:t xml:space="preserve"> </w:t>
      </w:r>
      <w:proofErr w:type="spellStart"/>
      <w:r>
        <w:t>wonen</w:t>
      </w:r>
      <w:proofErr w:type="spellEnd"/>
      <w:r>
        <w:t xml:space="preserve"> / und in </w:t>
      </w:r>
      <w:proofErr w:type="spellStart"/>
      <w:r>
        <w:t>jnen</w:t>
      </w:r>
      <w:proofErr w:type="spellEnd"/>
      <w:r>
        <w:t xml:space="preserve"> wandeln und </w:t>
      </w:r>
      <w:proofErr w:type="spellStart"/>
      <w:r>
        <w:t>wil</w:t>
      </w:r>
      <w:proofErr w:type="spellEnd"/>
      <w:r>
        <w:t xml:space="preserve"> </w:t>
      </w:r>
      <w:proofErr w:type="spellStart"/>
      <w:r>
        <w:t>jrer</w:t>
      </w:r>
      <w:proofErr w:type="spellEnd"/>
      <w:r>
        <w:t xml:space="preserve"> </w:t>
      </w:r>
      <w:proofErr w:type="spellStart"/>
      <w:r>
        <w:t>gott</w:t>
      </w:r>
      <w:proofErr w:type="spellEnd"/>
      <w:r>
        <w:t xml:space="preserve"> sein / </w:t>
      </w:r>
      <w:proofErr w:type="spellStart"/>
      <w:r>
        <w:t>unnd</w:t>
      </w:r>
      <w:proofErr w:type="spellEnd"/>
      <w:r>
        <w:t xml:space="preserve"> sie sollen mein </w:t>
      </w:r>
      <w:proofErr w:type="spellStart"/>
      <w:r>
        <w:t>volck</w:t>
      </w:r>
      <w:proofErr w:type="spellEnd"/>
      <w:r>
        <w:t xml:space="preserve"> sein Item in der ersten </w:t>
      </w:r>
      <w:proofErr w:type="spellStart"/>
      <w:r>
        <w:t>Epistell</w:t>
      </w:r>
      <w:proofErr w:type="spellEnd"/>
      <w:r>
        <w:t xml:space="preserve"> zu den Corinthiern am dritten. Wisset </w:t>
      </w:r>
      <w:proofErr w:type="spellStart"/>
      <w:r>
        <w:t>yr</w:t>
      </w:r>
      <w:proofErr w:type="spellEnd"/>
      <w:r>
        <w:t xml:space="preserve"> nicht / </w:t>
      </w:r>
      <w:proofErr w:type="spellStart"/>
      <w:r>
        <w:t>dz</w:t>
      </w:r>
      <w:proofErr w:type="spellEnd"/>
      <w:r>
        <w:t xml:space="preserve"> </w:t>
      </w:r>
      <w:proofErr w:type="spellStart"/>
      <w:r>
        <w:t>yr</w:t>
      </w:r>
      <w:proofErr w:type="spellEnd"/>
      <w:r>
        <w:t xml:space="preserve"> Gottes </w:t>
      </w:r>
      <w:proofErr w:type="spellStart"/>
      <w:r>
        <w:t>tempel</w:t>
      </w:r>
      <w:proofErr w:type="spellEnd"/>
      <w:r>
        <w:t xml:space="preserve"> </w:t>
      </w:r>
      <w:proofErr w:type="spellStart"/>
      <w:r>
        <w:t>seyt</w:t>
      </w:r>
      <w:proofErr w:type="spellEnd"/>
      <w:r>
        <w:t xml:space="preserve"> </w:t>
      </w:r>
      <w:proofErr w:type="spellStart"/>
      <w:r>
        <w:t>unnd</w:t>
      </w:r>
      <w:proofErr w:type="spellEnd"/>
      <w:r>
        <w:t xml:space="preserve"> der </w:t>
      </w:r>
      <w:proofErr w:type="spellStart"/>
      <w:r>
        <w:t>gayst</w:t>
      </w:r>
      <w:proofErr w:type="spellEnd"/>
      <w:r>
        <w:t xml:space="preserve"> </w:t>
      </w:r>
      <w:proofErr w:type="spellStart"/>
      <w:r>
        <w:t>Gotes</w:t>
      </w:r>
      <w:proofErr w:type="spellEnd"/>
      <w:r>
        <w:t xml:space="preserve"> in euch </w:t>
      </w:r>
      <w:proofErr w:type="spellStart"/>
      <w:r>
        <w:t>wonet</w:t>
      </w:r>
      <w:proofErr w:type="spellEnd"/>
      <w:r>
        <w:t xml:space="preserve">. Und </w:t>
      </w:r>
      <w:proofErr w:type="spellStart"/>
      <w:r>
        <w:t>zun</w:t>
      </w:r>
      <w:proofErr w:type="spellEnd"/>
      <w:r>
        <w:t xml:space="preserve"> Galatern am </w:t>
      </w:r>
      <w:proofErr w:type="spellStart"/>
      <w:r>
        <w:t>viertenn</w:t>
      </w:r>
      <w:proofErr w:type="spellEnd"/>
      <w:r>
        <w:t xml:space="preserve"> Weyl </w:t>
      </w:r>
      <w:proofErr w:type="spellStart"/>
      <w:r>
        <w:t>yr</w:t>
      </w:r>
      <w:proofErr w:type="spellEnd"/>
      <w:r>
        <w:t xml:space="preserve"> dann </w:t>
      </w:r>
      <w:proofErr w:type="spellStart"/>
      <w:r>
        <w:t>kinder</w:t>
      </w:r>
      <w:proofErr w:type="spellEnd"/>
      <w:r>
        <w:t xml:space="preserve"> </w:t>
      </w:r>
      <w:proofErr w:type="spellStart"/>
      <w:r>
        <w:t>seyt</w:t>
      </w:r>
      <w:proofErr w:type="spellEnd"/>
      <w:r>
        <w:t xml:space="preserve"> / </w:t>
      </w:r>
      <w:proofErr w:type="spellStart"/>
      <w:r>
        <w:t>hatt</w:t>
      </w:r>
      <w:proofErr w:type="spellEnd"/>
      <w:r>
        <w:t xml:space="preserve"> </w:t>
      </w:r>
      <w:proofErr w:type="spellStart"/>
      <w:r>
        <w:t>got</w:t>
      </w:r>
      <w:proofErr w:type="spellEnd"/>
      <w:r>
        <w:t xml:space="preserve"> </w:t>
      </w:r>
      <w:proofErr w:type="spellStart"/>
      <w:r>
        <w:t>gesant</w:t>
      </w:r>
      <w:proofErr w:type="spellEnd"/>
      <w:r>
        <w:t xml:space="preserve"> </w:t>
      </w:r>
      <w:proofErr w:type="spellStart"/>
      <w:r>
        <w:t>seynen</w:t>
      </w:r>
      <w:proofErr w:type="spellEnd"/>
      <w:r>
        <w:t xml:space="preserve"> </w:t>
      </w:r>
      <w:proofErr w:type="spellStart"/>
      <w:r>
        <w:t>gayst</w:t>
      </w:r>
      <w:proofErr w:type="spellEnd"/>
      <w:r>
        <w:t xml:space="preserve"> </w:t>
      </w:r>
      <w:proofErr w:type="spellStart"/>
      <w:r>
        <w:t>inn</w:t>
      </w:r>
      <w:proofErr w:type="spellEnd"/>
      <w:r>
        <w:t xml:space="preserve"> </w:t>
      </w:r>
      <w:proofErr w:type="spellStart"/>
      <w:r>
        <w:t>ewere</w:t>
      </w:r>
      <w:proofErr w:type="spellEnd"/>
      <w:r>
        <w:t xml:space="preserve"> </w:t>
      </w:r>
      <w:proofErr w:type="spellStart"/>
      <w:r>
        <w:t>hertzen</w:t>
      </w:r>
      <w:proofErr w:type="spellEnd"/>
      <w:r>
        <w:t xml:space="preserve"> / der </w:t>
      </w:r>
      <w:proofErr w:type="spellStart"/>
      <w:r>
        <w:t>schreyt</w:t>
      </w:r>
      <w:proofErr w:type="spellEnd"/>
      <w:r>
        <w:t xml:space="preserve"> Abba lieber </w:t>
      </w:r>
      <w:proofErr w:type="spellStart"/>
      <w:r>
        <w:t>vater</w:t>
      </w:r>
      <w:proofErr w:type="spellEnd"/>
      <w:r>
        <w:t xml:space="preserve"> ec. </w:t>
      </w:r>
      <w:proofErr w:type="spellStart"/>
      <w:r>
        <w:t>Auß</w:t>
      </w:r>
      <w:proofErr w:type="spellEnd"/>
      <w:r>
        <w:t xml:space="preserve"> </w:t>
      </w:r>
      <w:proofErr w:type="spellStart"/>
      <w:r>
        <w:t>disen</w:t>
      </w:r>
      <w:proofErr w:type="spellEnd"/>
      <w:r>
        <w:t xml:space="preserve"> </w:t>
      </w:r>
      <w:proofErr w:type="spellStart"/>
      <w:r>
        <w:t>sprüchenn</w:t>
      </w:r>
      <w:proofErr w:type="spellEnd"/>
      <w:r>
        <w:t xml:space="preserve"> </w:t>
      </w:r>
      <w:proofErr w:type="spellStart"/>
      <w:r>
        <w:t>main</w:t>
      </w:r>
      <w:proofErr w:type="spellEnd"/>
      <w:r>
        <w:t xml:space="preserve"> ich / </w:t>
      </w:r>
      <w:proofErr w:type="spellStart"/>
      <w:r>
        <w:t>versteestu</w:t>
      </w:r>
      <w:proofErr w:type="spellEnd"/>
      <w:r>
        <w:t xml:space="preserve"> nun </w:t>
      </w:r>
      <w:proofErr w:type="spellStart"/>
      <w:r>
        <w:t>Warumb</w:t>
      </w:r>
      <w:proofErr w:type="spellEnd"/>
      <w:r>
        <w:t xml:space="preserve"> ich ein Christen </w:t>
      </w:r>
      <w:proofErr w:type="spellStart"/>
      <w:r>
        <w:t>haysse</w:t>
      </w:r>
      <w:proofErr w:type="spellEnd"/>
      <w:r>
        <w:t xml:space="preserve">. </w:t>
      </w:r>
    </w:p>
    <w:p w14:paraId="69A46E64" w14:textId="77777777" w:rsidR="00F00651" w:rsidRDefault="00F00651" w:rsidP="00F00651">
      <w:pPr>
        <w:pStyle w:val="StandardWeb"/>
      </w:pPr>
      <w:r>
        <w:rPr>
          <w:rStyle w:val="Hervorhebung"/>
          <w:rFonts w:eastAsiaTheme="majorEastAsia"/>
        </w:rPr>
        <w:t xml:space="preserve">Was ist nun ein </w:t>
      </w:r>
      <w:proofErr w:type="spellStart"/>
      <w:r>
        <w:rPr>
          <w:rStyle w:val="Hervorhebung"/>
          <w:rFonts w:eastAsiaTheme="majorEastAsia"/>
        </w:rPr>
        <w:t>Cristen</w:t>
      </w:r>
      <w:proofErr w:type="spellEnd"/>
      <w:r>
        <w:rPr>
          <w:rStyle w:val="Hervorhebung"/>
          <w:rFonts w:eastAsiaTheme="majorEastAsia"/>
        </w:rPr>
        <w:t>?</w:t>
      </w:r>
      <w:r>
        <w:t xml:space="preserve"> </w:t>
      </w:r>
      <w:r>
        <w:br/>
        <w:t xml:space="preserve">Antwort Nichts anders / dann ein </w:t>
      </w:r>
      <w:proofErr w:type="spellStart"/>
      <w:r>
        <w:t>mensch</w:t>
      </w:r>
      <w:proofErr w:type="spellEnd"/>
      <w:r>
        <w:t xml:space="preserve"> in welchem der </w:t>
      </w:r>
      <w:proofErr w:type="spellStart"/>
      <w:r>
        <w:t>heylig</w:t>
      </w:r>
      <w:proofErr w:type="spellEnd"/>
      <w:r>
        <w:t xml:space="preserve"> </w:t>
      </w:r>
      <w:proofErr w:type="spellStart"/>
      <w:r>
        <w:t>gayst</w:t>
      </w:r>
      <w:proofErr w:type="spellEnd"/>
      <w:r>
        <w:t xml:space="preserve"> / sein </w:t>
      </w:r>
      <w:proofErr w:type="spellStart"/>
      <w:r>
        <w:t>wonung</w:t>
      </w:r>
      <w:proofErr w:type="spellEnd"/>
      <w:r>
        <w:t xml:space="preserve"> / und </w:t>
      </w:r>
      <w:proofErr w:type="spellStart"/>
      <w:r>
        <w:t>wirckunng</w:t>
      </w:r>
      <w:proofErr w:type="spellEnd"/>
      <w:r>
        <w:t xml:space="preserve"> hat wie du </w:t>
      </w:r>
      <w:proofErr w:type="spellStart"/>
      <w:r>
        <w:t>yetzund</w:t>
      </w:r>
      <w:proofErr w:type="spellEnd"/>
      <w:r>
        <w:t xml:space="preserve"> / </w:t>
      </w:r>
      <w:proofErr w:type="spellStart"/>
      <w:r>
        <w:t>auß</w:t>
      </w:r>
      <w:proofErr w:type="spellEnd"/>
      <w:r>
        <w:t xml:space="preserve"> den </w:t>
      </w:r>
      <w:proofErr w:type="spellStart"/>
      <w:r>
        <w:t>obbemelten</w:t>
      </w:r>
      <w:proofErr w:type="spellEnd"/>
      <w:r>
        <w:t xml:space="preserve"> </w:t>
      </w:r>
      <w:proofErr w:type="spellStart"/>
      <w:r>
        <w:t>sprüchen</w:t>
      </w:r>
      <w:proofErr w:type="spellEnd"/>
      <w:r>
        <w:t xml:space="preserve"> </w:t>
      </w:r>
      <w:proofErr w:type="spellStart"/>
      <w:r>
        <w:t>klerlich</w:t>
      </w:r>
      <w:proofErr w:type="spellEnd"/>
      <w:r>
        <w:t xml:space="preserve"> gehört hast / </w:t>
      </w:r>
      <w:proofErr w:type="spellStart"/>
      <w:r>
        <w:t>unnd</w:t>
      </w:r>
      <w:proofErr w:type="spellEnd"/>
      <w:r>
        <w:t xml:space="preserve"> der durch den </w:t>
      </w:r>
      <w:proofErr w:type="spellStart"/>
      <w:r>
        <w:t>glaubenn</w:t>
      </w:r>
      <w:proofErr w:type="spellEnd"/>
      <w:r>
        <w:t xml:space="preserve"> / Gott den </w:t>
      </w:r>
      <w:proofErr w:type="spellStart"/>
      <w:r>
        <w:t>vater</w:t>
      </w:r>
      <w:proofErr w:type="spellEnd"/>
      <w:r>
        <w:t xml:space="preserve"> / den Sun / </w:t>
      </w:r>
      <w:proofErr w:type="spellStart"/>
      <w:r>
        <w:t>unnd</w:t>
      </w:r>
      <w:proofErr w:type="spellEnd"/>
      <w:r>
        <w:t xml:space="preserve"> den </w:t>
      </w:r>
      <w:proofErr w:type="spellStart"/>
      <w:r>
        <w:t>Hayligen</w:t>
      </w:r>
      <w:proofErr w:type="spellEnd"/>
      <w:r>
        <w:t xml:space="preserve"> </w:t>
      </w:r>
      <w:proofErr w:type="spellStart"/>
      <w:r>
        <w:t>gayst</w:t>
      </w:r>
      <w:proofErr w:type="spellEnd"/>
      <w:r>
        <w:t xml:space="preserve"> mit allen seinen </w:t>
      </w:r>
      <w:proofErr w:type="spellStart"/>
      <w:r>
        <w:t>guthatewn</w:t>
      </w:r>
      <w:proofErr w:type="spellEnd"/>
      <w:r>
        <w:t xml:space="preserve"> </w:t>
      </w:r>
      <w:proofErr w:type="spellStart"/>
      <w:r>
        <w:t>erkent</w:t>
      </w:r>
      <w:proofErr w:type="spellEnd"/>
      <w:r>
        <w:t xml:space="preserve"> / und Allen worten </w:t>
      </w:r>
      <w:proofErr w:type="spellStart"/>
      <w:r>
        <w:t>Gotes</w:t>
      </w:r>
      <w:proofErr w:type="spellEnd"/>
      <w:r>
        <w:t xml:space="preserve"> </w:t>
      </w:r>
      <w:proofErr w:type="spellStart"/>
      <w:r>
        <w:t>vestiglich</w:t>
      </w:r>
      <w:proofErr w:type="spellEnd"/>
      <w:r>
        <w:t xml:space="preserve"> glaubet. </w:t>
      </w:r>
    </w:p>
    <w:p w14:paraId="642BD0BC" w14:textId="77777777" w:rsidR="00F00651" w:rsidRDefault="00F00651" w:rsidP="00F00651">
      <w:pPr>
        <w:pStyle w:val="StandardWeb"/>
      </w:pPr>
      <w:r>
        <w:rPr>
          <w:rStyle w:val="Hervorhebung"/>
          <w:rFonts w:eastAsiaTheme="majorEastAsia"/>
        </w:rPr>
        <w:t xml:space="preserve">Von wann </w:t>
      </w:r>
      <w:proofErr w:type="spellStart"/>
      <w:r>
        <w:rPr>
          <w:rStyle w:val="Hervorhebung"/>
          <w:rFonts w:eastAsiaTheme="majorEastAsia"/>
        </w:rPr>
        <w:t>kumpt</w:t>
      </w:r>
      <w:proofErr w:type="spellEnd"/>
      <w:r>
        <w:rPr>
          <w:rStyle w:val="Hervorhebung"/>
          <w:rFonts w:eastAsiaTheme="majorEastAsia"/>
        </w:rPr>
        <w:t xml:space="preserve"> ym aber solcher glaub?</w:t>
      </w:r>
      <w:r>
        <w:t xml:space="preserve"> </w:t>
      </w:r>
      <w:r>
        <w:br/>
        <w:t xml:space="preserve">Antwort Von </w:t>
      </w:r>
      <w:proofErr w:type="spellStart"/>
      <w:r>
        <w:t>Got</w:t>
      </w:r>
      <w:proofErr w:type="spellEnd"/>
      <w:r>
        <w:t xml:space="preserve"> dem Vater. </w:t>
      </w:r>
    </w:p>
    <w:p w14:paraId="7FF3B767" w14:textId="77777777" w:rsidR="00F00651" w:rsidRDefault="00F00651" w:rsidP="00F00651">
      <w:pPr>
        <w:pStyle w:val="StandardWeb"/>
      </w:pPr>
      <w:proofErr w:type="spellStart"/>
      <w:r>
        <w:rPr>
          <w:rStyle w:val="Hervorhebung"/>
          <w:rFonts w:eastAsiaTheme="majorEastAsia"/>
        </w:rPr>
        <w:t>Bewer</w:t>
      </w:r>
      <w:proofErr w:type="spellEnd"/>
      <w:r>
        <w:rPr>
          <w:rStyle w:val="Hervorhebung"/>
          <w:rFonts w:eastAsiaTheme="majorEastAsia"/>
        </w:rPr>
        <w:t xml:space="preserve"> das.</w:t>
      </w:r>
      <w:r>
        <w:t xml:space="preserve"> </w:t>
      </w:r>
      <w:r>
        <w:br/>
        <w:t xml:space="preserve">Paul der </w:t>
      </w:r>
      <w:proofErr w:type="spellStart"/>
      <w:r>
        <w:t>haylig</w:t>
      </w:r>
      <w:proofErr w:type="spellEnd"/>
      <w:r>
        <w:t xml:space="preserve"> Apostel spricht zu den </w:t>
      </w:r>
      <w:proofErr w:type="spellStart"/>
      <w:r>
        <w:t>Ephesiern</w:t>
      </w:r>
      <w:proofErr w:type="spellEnd"/>
      <w:r>
        <w:t xml:space="preserve"> am andern </w:t>
      </w:r>
      <w:proofErr w:type="spellStart"/>
      <w:r>
        <w:t>capitel</w:t>
      </w:r>
      <w:proofErr w:type="spellEnd"/>
      <w:r>
        <w:t xml:space="preserve"> </w:t>
      </w:r>
      <w:proofErr w:type="spellStart"/>
      <w:r>
        <w:t>Auß</w:t>
      </w:r>
      <w:proofErr w:type="spellEnd"/>
      <w:r>
        <w:t xml:space="preserve"> </w:t>
      </w:r>
      <w:proofErr w:type="spellStart"/>
      <w:r>
        <w:t>gnade</w:t>
      </w:r>
      <w:proofErr w:type="spellEnd"/>
      <w:r>
        <w:t xml:space="preserve"> </w:t>
      </w:r>
      <w:proofErr w:type="spellStart"/>
      <w:r>
        <w:t>seyt</w:t>
      </w:r>
      <w:proofErr w:type="spellEnd"/>
      <w:r>
        <w:t xml:space="preserve"> </w:t>
      </w:r>
      <w:proofErr w:type="spellStart"/>
      <w:r>
        <w:t>yr</w:t>
      </w:r>
      <w:proofErr w:type="spellEnd"/>
      <w:r>
        <w:t xml:space="preserve"> selig worden / durch den </w:t>
      </w:r>
      <w:proofErr w:type="spellStart"/>
      <w:r>
        <w:t>glawbenn</w:t>
      </w:r>
      <w:proofErr w:type="spellEnd"/>
      <w:r>
        <w:t xml:space="preserve"> / </w:t>
      </w:r>
      <w:proofErr w:type="spellStart"/>
      <w:r>
        <w:t>inn</w:t>
      </w:r>
      <w:proofErr w:type="spellEnd"/>
      <w:r>
        <w:t xml:space="preserve"> Christum </w:t>
      </w:r>
      <w:proofErr w:type="spellStart"/>
      <w:r>
        <w:t>unnd</w:t>
      </w:r>
      <w:proofErr w:type="spellEnd"/>
      <w:r>
        <w:t xml:space="preserve"> das </w:t>
      </w:r>
      <w:proofErr w:type="spellStart"/>
      <w:r>
        <w:t>selb</w:t>
      </w:r>
      <w:proofErr w:type="spellEnd"/>
      <w:r>
        <w:t xml:space="preserve"> nicht </w:t>
      </w:r>
      <w:proofErr w:type="spellStart"/>
      <w:r>
        <w:t>auß</w:t>
      </w:r>
      <w:proofErr w:type="spellEnd"/>
      <w:r>
        <w:t xml:space="preserve"> euch / es ist </w:t>
      </w:r>
      <w:proofErr w:type="spellStart"/>
      <w:r>
        <w:t>gottes</w:t>
      </w:r>
      <w:proofErr w:type="spellEnd"/>
      <w:r>
        <w:t xml:space="preserve"> </w:t>
      </w:r>
      <w:proofErr w:type="spellStart"/>
      <w:r>
        <w:t>gabe</w:t>
      </w:r>
      <w:proofErr w:type="spellEnd"/>
      <w:r>
        <w:t xml:space="preserve"> / nicht </w:t>
      </w:r>
      <w:proofErr w:type="spellStart"/>
      <w:r>
        <w:t>auß</w:t>
      </w:r>
      <w:proofErr w:type="spellEnd"/>
      <w:r>
        <w:t xml:space="preserve"> den </w:t>
      </w:r>
      <w:proofErr w:type="spellStart"/>
      <w:r>
        <w:t>wercken</w:t>
      </w:r>
      <w:proofErr w:type="spellEnd"/>
      <w:r>
        <w:t xml:space="preserve"> / </w:t>
      </w:r>
      <w:proofErr w:type="spellStart"/>
      <w:r>
        <w:t>auff</w:t>
      </w:r>
      <w:proofErr w:type="spellEnd"/>
      <w:r>
        <w:t xml:space="preserve"> das sich nicht </w:t>
      </w:r>
      <w:proofErr w:type="spellStart"/>
      <w:r>
        <w:t>yemandt</w:t>
      </w:r>
      <w:proofErr w:type="spellEnd"/>
      <w:r>
        <w:t xml:space="preserve"> </w:t>
      </w:r>
      <w:proofErr w:type="spellStart"/>
      <w:r>
        <w:t>rüme</w:t>
      </w:r>
      <w:proofErr w:type="spellEnd"/>
      <w:r>
        <w:t xml:space="preserve">. So spricht Christus Johannis am </w:t>
      </w:r>
      <w:proofErr w:type="spellStart"/>
      <w:r>
        <w:t>sechzehenden</w:t>
      </w:r>
      <w:proofErr w:type="spellEnd"/>
      <w:r>
        <w:t xml:space="preserve"> / wenn der </w:t>
      </w:r>
      <w:proofErr w:type="spellStart"/>
      <w:r>
        <w:t>gaist</w:t>
      </w:r>
      <w:proofErr w:type="spellEnd"/>
      <w:r>
        <w:t xml:space="preserve"> der </w:t>
      </w:r>
      <w:proofErr w:type="spellStart"/>
      <w:r>
        <w:t>warhait</w:t>
      </w:r>
      <w:proofErr w:type="spellEnd"/>
      <w:r>
        <w:t xml:space="preserve"> kommen </w:t>
      </w:r>
      <w:proofErr w:type="spellStart"/>
      <w:r>
        <w:t>wirt</w:t>
      </w:r>
      <w:proofErr w:type="spellEnd"/>
      <w:r>
        <w:t xml:space="preserve"> / der </w:t>
      </w:r>
      <w:proofErr w:type="spellStart"/>
      <w:r>
        <w:t>wirt</w:t>
      </w:r>
      <w:proofErr w:type="spellEnd"/>
      <w:r>
        <w:t xml:space="preserve"> euch in alle </w:t>
      </w:r>
      <w:proofErr w:type="spellStart"/>
      <w:r>
        <w:t>warhait</w:t>
      </w:r>
      <w:proofErr w:type="spellEnd"/>
      <w:r>
        <w:t xml:space="preserve"> </w:t>
      </w:r>
      <w:proofErr w:type="spellStart"/>
      <w:r>
        <w:t>leytten</w:t>
      </w:r>
      <w:proofErr w:type="spellEnd"/>
      <w:r>
        <w:t xml:space="preserve">. </w:t>
      </w:r>
    </w:p>
    <w:p w14:paraId="43CFD4F7" w14:textId="77777777" w:rsidR="00F00651" w:rsidRDefault="00F00651" w:rsidP="00F00651">
      <w:pPr>
        <w:pStyle w:val="StandardWeb"/>
      </w:pPr>
      <w:r>
        <w:rPr>
          <w:rStyle w:val="Hervorhebung"/>
          <w:rFonts w:eastAsiaTheme="majorEastAsia"/>
        </w:rPr>
        <w:t xml:space="preserve">Wie </w:t>
      </w:r>
      <w:proofErr w:type="spellStart"/>
      <w:r>
        <w:rPr>
          <w:rStyle w:val="Hervorhebung"/>
          <w:rFonts w:eastAsiaTheme="majorEastAsia"/>
        </w:rPr>
        <w:t>kumpt</w:t>
      </w:r>
      <w:proofErr w:type="spellEnd"/>
      <w:r>
        <w:rPr>
          <w:rStyle w:val="Hervorhebung"/>
          <w:rFonts w:eastAsiaTheme="majorEastAsia"/>
        </w:rPr>
        <w:t xml:space="preserve"> der </w:t>
      </w:r>
      <w:proofErr w:type="spellStart"/>
      <w:r>
        <w:rPr>
          <w:rStyle w:val="Hervorhebung"/>
          <w:rFonts w:eastAsiaTheme="majorEastAsia"/>
        </w:rPr>
        <w:t>mensch</w:t>
      </w:r>
      <w:proofErr w:type="spellEnd"/>
      <w:r>
        <w:rPr>
          <w:rStyle w:val="Hervorhebung"/>
          <w:rFonts w:eastAsiaTheme="majorEastAsia"/>
        </w:rPr>
        <w:t xml:space="preserve"> zu </w:t>
      </w:r>
      <w:proofErr w:type="spellStart"/>
      <w:r>
        <w:rPr>
          <w:rStyle w:val="Hervorhebung"/>
          <w:rFonts w:eastAsiaTheme="majorEastAsia"/>
        </w:rPr>
        <w:t>sollichem</w:t>
      </w:r>
      <w:proofErr w:type="spellEnd"/>
      <w:r>
        <w:rPr>
          <w:rStyle w:val="Hervorhebung"/>
          <w:rFonts w:eastAsiaTheme="majorEastAsia"/>
        </w:rPr>
        <w:t xml:space="preserve"> glauben?</w:t>
      </w:r>
      <w:r>
        <w:t xml:space="preserve"> </w:t>
      </w:r>
      <w:r>
        <w:br/>
        <w:t xml:space="preserve">Antwort. Durchs gehör. </w:t>
      </w:r>
    </w:p>
    <w:p w14:paraId="1729ECF6" w14:textId="77777777" w:rsidR="00F00651" w:rsidRDefault="00F00651" w:rsidP="00F00651">
      <w:pPr>
        <w:pStyle w:val="StandardWeb"/>
      </w:pPr>
      <w:r>
        <w:rPr>
          <w:rStyle w:val="Hervorhebung"/>
          <w:rFonts w:eastAsiaTheme="majorEastAsia"/>
        </w:rPr>
        <w:t>Wie?</w:t>
      </w:r>
      <w:r>
        <w:t xml:space="preserve"> </w:t>
      </w:r>
      <w:r>
        <w:br/>
        <w:t xml:space="preserve">Also / wann er das tröstlich Evangelion von Christo </w:t>
      </w:r>
      <w:proofErr w:type="spellStart"/>
      <w:r>
        <w:t>Jhesu</w:t>
      </w:r>
      <w:proofErr w:type="spellEnd"/>
      <w:r>
        <w:t xml:space="preserve"> höret / und dem selben </w:t>
      </w:r>
      <w:proofErr w:type="spellStart"/>
      <w:r>
        <w:t>gelauben</w:t>
      </w:r>
      <w:proofErr w:type="spellEnd"/>
      <w:r>
        <w:t xml:space="preserve"> gibt. </w:t>
      </w:r>
    </w:p>
    <w:p w14:paraId="3E745C0E" w14:textId="77777777" w:rsidR="00F00651" w:rsidRDefault="00F00651" w:rsidP="00F00651">
      <w:pPr>
        <w:pStyle w:val="StandardWeb"/>
      </w:pPr>
      <w:r>
        <w:rPr>
          <w:rStyle w:val="Hervorhebung"/>
          <w:rFonts w:eastAsiaTheme="majorEastAsia"/>
        </w:rPr>
        <w:t>Probiert das</w:t>
      </w:r>
      <w:r>
        <w:t xml:space="preserve"> </w:t>
      </w:r>
      <w:r>
        <w:br/>
        <w:t xml:space="preserve">der </w:t>
      </w:r>
      <w:proofErr w:type="spellStart"/>
      <w:r>
        <w:t>getrew</w:t>
      </w:r>
      <w:proofErr w:type="spellEnd"/>
      <w:r>
        <w:t xml:space="preserve"> </w:t>
      </w:r>
      <w:proofErr w:type="spellStart"/>
      <w:r>
        <w:t>apostel</w:t>
      </w:r>
      <w:proofErr w:type="spellEnd"/>
      <w:r>
        <w:t xml:space="preserve"> Paulus sagt </w:t>
      </w:r>
      <w:proofErr w:type="spellStart"/>
      <w:r>
        <w:t>zun</w:t>
      </w:r>
      <w:proofErr w:type="spellEnd"/>
      <w:r>
        <w:t xml:space="preserve"> Römern am </w:t>
      </w:r>
      <w:proofErr w:type="spellStart"/>
      <w:r>
        <w:t>zehenden</w:t>
      </w:r>
      <w:proofErr w:type="spellEnd"/>
      <w:r>
        <w:t xml:space="preserve">. Der glaub </w:t>
      </w:r>
      <w:proofErr w:type="spellStart"/>
      <w:r>
        <w:t>kompt</w:t>
      </w:r>
      <w:proofErr w:type="spellEnd"/>
      <w:r>
        <w:t xml:space="preserve"> durch hören das hören aber / </w:t>
      </w:r>
      <w:proofErr w:type="spellStart"/>
      <w:r>
        <w:t>kompt</w:t>
      </w:r>
      <w:proofErr w:type="spellEnd"/>
      <w:r>
        <w:t xml:space="preserve"> durchs </w:t>
      </w:r>
      <w:proofErr w:type="spellStart"/>
      <w:r>
        <w:t>wort</w:t>
      </w:r>
      <w:proofErr w:type="spellEnd"/>
      <w:r>
        <w:t xml:space="preserve"> </w:t>
      </w:r>
      <w:proofErr w:type="spellStart"/>
      <w:r>
        <w:t>gottes</w:t>
      </w:r>
      <w:proofErr w:type="spellEnd"/>
      <w:r>
        <w:t xml:space="preserve">. </w:t>
      </w:r>
    </w:p>
    <w:p w14:paraId="10FC51E4" w14:textId="77777777" w:rsidR="00F00651" w:rsidRDefault="00F00651" w:rsidP="00F00651">
      <w:pPr>
        <w:pStyle w:val="StandardWeb"/>
      </w:pPr>
      <w:r>
        <w:rPr>
          <w:rStyle w:val="Hervorhebung"/>
          <w:rFonts w:eastAsiaTheme="majorEastAsia"/>
        </w:rPr>
        <w:t>Was ist dann nun / der recht lebendig glaub.</w:t>
      </w:r>
      <w:r>
        <w:t xml:space="preserve"> </w:t>
      </w:r>
      <w:r>
        <w:br/>
      </w:r>
      <w:proofErr w:type="spellStart"/>
      <w:r>
        <w:t>Ant</w:t>
      </w:r>
      <w:proofErr w:type="spellEnd"/>
      <w:r>
        <w:t xml:space="preserve">. Der Apostel </w:t>
      </w:r>
      <w:proofErr w:type="spellStart"/>
      <w:r>
        <w:t>beschreybet</w:t>
      </w:r>
      <w:proofErr w:type="spellEnd"/>
      <w:r>
        <w:t xml:space="preserve"> </w:t>
      </w:r>
      <w:proofErr w:type="spellStart"/>
      <w:r>
        <w:t>jn</w:t>
      </w:r>
      <w:proofErr w:type="spellEnd"/>
      <w:r>
        <w:t xml:space="preserve"> / an die </w:t>
      </w:r>
      <w:proofErr w:type="spellStart"/>
      <w:r>
        <w:t>Hebreer</w:t>
      </w:r>
      <w:proofErr w:type="spellEnd"/>
      <w:r>
        <w:t xml:space="preserve"> am </w:t>
      </w:r>
      <w:proofErr w:type="spellStart"/>
      <w:r>
        <w:t>ailfften</w:t>
      </w:r>
      <w:proofErr w:type="spellEnd"/>
      <w:r>
        <w:t xml:space="preserve"> also. Der glaub ist </w:t>
      </w:r>
      <w:proofErr w:type="spellStart"/>
      <w:r>
        <w:t>ayne</w:t>
      </w:r>
      <w:proofErr w:type="spellEnd"/>
      <w:r>
        <w:t xml:space="preserve"> gewisse </w:t>
      </w:r>
      <w:proofErr w:type="spellStart"/>
      <w:r>
        <w:t>zuversicht</w:t>
      </w:r>
      <w:proofErr w:type="spellEnd"/>
      <w:r>
        <w:t xml:space="preserve"> des / das zu hoffen ist / und der sich richtet nach dem das </w:t>
      </w:r>
      <w:proofErr w:type="spellStart"/>
      <w:r>
        <w:t>nit</w:t>
      </w:r>
      <w:proofErr w:type="spellEnd"/>
      <w:r>
        <w:t xml:space="preserve"> </w:t>
      </w:r>
      <w:proofErr w:type="spellStart"/>
      <w:r>
        <w:t>scheynet</w:t>
      </w:r>
      <w:proofErr w:type="spellEnd"/>
      <w:r>
        <w:t xml:space="preserve"> / das ist er ist nichts anderst dann </w:t>
      </w:r>
      <w:proofErr w:type="spellStart"/>
      <w:r>
        <w:t>ain</w:t>
      </w:r>
      <w:proofErr w:type="spellEnd"/>
      <w:r>
        <w:t xml:space="preserve"> </w:t>
      </w:r>
      <w:proofErr w:type="spellStart"/>
      <w:r>
        <w:t>starcker</w:t>
      </w:r>
      <w:proofErr w:type="spellEnd"/>
      <w:r>
        <w:t xml:space="preserve"> / </w:t>
      </w:r>
      <w:proofErr w:type="spellStart"/>
      <w:r>
        <w:t>bestendiger</w:t>
      </w:r>
      <w:proofErr w:type="spellEnd"/>
      <w:r>
        <w:t xml:space="preserve"> </w:t>
      </w:r>
      <w:proofErr w:type="spellStart"/>
      <w:r>
        <w:t>vertrawen</w:t>
      </w:r>
      <w:proofErr w:type="spellEnd"/>
      <w:r>
        <w:t xml:space="preserve"> / und </w:t>
      </w:r>
      <w:proofErr w:type="spellStart"/>
      <w:r>
        <w:t>zuversicht</w:t>
      </w:r>
      <w:proofErr w:type="spellEnd"/>
      <w:r>
        <w:t xml:space="preserve"> in die </w:t>
      </w:r>
      <w:proofErr w:type="spellStart"/>
      <w:r>
        <w:t>barmherzigkait</w:t>
      </w:r>
      <w:proofErr w:type="spellEnd"/>
      <w:r>
        <w:t xml:space="preserve"> </w:t>
      </w:r>
      <w:proofErr w:type="spellStart"/>
      <w:r>
        <w:t>gottes</w:t>
      </w:r>
      <w:proofErr w:type="spellEnd"/>
      <w:r>
        <w:t xml:space="preserve"> / die er in Christo </w:t>
      </w:r>
      <w:proofErr w:type="spellStart"/>
      <w:r>
        <w:t>verhayssen</w:t>
      </w:r>
      <w:proofErr w:type="spellEnd"/>
      <w:r>
        <w:t xml:space="preserve"> hat. </w:t>
      </w:r>
    </w:p>
    <w:p w14:paraId="3ADE5246" w14:textId="77777777" w:rsidR="00F00651" w:rsidRDefault="00F00651" w:rsidP="00F00651">
      <w:pPr>
        <w:pStyle w:val="StandardWeb"/>
      </w:pPr>
      <w:r>
        <w:rPr>
          <w:rStyle w:val="Hervorhebung"/>
          <w:rFonts w:eastAsiaTheme="majorEastAsia"/>
        </w:rPr>
        <w:t xml:space="preserve">So sag mir / welches ist die rechte </w:t>
      </w:r>
      <w:proofErr w:type="spellStart"/>
      <w:r>
        <w:rPr>
          <w:rStyle w:val="Hervorhebung"/>
          <w:rFonts w:eastAsiaTheme="majorEastAsia"/>
        </w:rPr>
        <w:t>art</w:t>
      </w:r>
      <w:proofErr w:type="spellEnd"/>
      <w:r>
        <w:rPr>
          <w:rStyle w:val="Hervorhebung"/>
          <w:rFonts w:eastAsiaTheme="majorEastAsia"/>
        </w:rPr>
        <w:t xml:space="preserve"> des </w:t>
      </w:r>
      <w:proofErr w:type="spellStart"/>
      <w:r>
        <w:rPr>
          <w:rStyle w:val="Hervorhebung"/>
          <w:rFonts w:eastAsiaTheme="majorEastAsia"/>
        </w:rPr>
        <w:t>glaubens</w:t>
      </w:r>
      <w:proofErr w:type="spellEnd"/>
      <w:r>
        <w:rPr>
          <w:rStyle w:val="Hervorhebung"/>
          <w:rFonts w:eastAsiaTheme="majorEastAsia"/>
        </w:rPr>
        <w:t>.</w:t>
      </w:r>
      <w:r>
        <w:t xml:space="preserve"> </w:t>
      </w:r>
      <w:r>
        <w:br/>
        <w:t xml:space="preserve">Antwort. Die / so du </w:t>
      </w:r>
      <w:proofErr w:type="spellStart"/>
      <w:r>
        <w:t>vestigklich</w:t>
      </w:r>
      <w:proofErr w:type="spellEnd"/>
      <w:r>
        <w:t xml:space="preserve"> glaubest und erkennest / das </w:t>
      </w:r>
      <w:proofErr w:type="spellStart"/>
      <w:r>
        <w:t>gott</w:t>
      </w:r>
      <w:proofErr w:type="spellEnd"/>
      <w:r>
        <w:t xml:space="preserve"> / der Vatter / von </w:t>
      </w:r>
      <w:proofErr w:type="spellStart"/>
      <w:r>
        <w:t>deynetwegen</w:t>
      </w:r>
      <w:proofErr w:type="spellEnd"/>
      <w:r>
        <w:t xml:space="preserve"> / seinen </w:t>
      </w:r>
      <w:proofErr w:type="spellStart"/>
      <w:r>
        <w:t>allerlyebsten</w:t>
      </w:r>
      <w:proofErr w:type="spellEnd"/>
      <w:r>
        <w:t xml:space="preserve"> Sun Christum </w:t>
      </w:r>
      <w:proofErr w:type="spellStart"/>
      <w:r>
        <w:t>Jhesum</w:t>
      </w:r>
      <w:proofErr w:type="spellEnd"/>
      <w:r>
        <w:t xml:space="preserve"> / hab </w:t>
      </w:r>
      <w:proofErr w:type="spellStart"/>
      <w:r>
        <w:t>mensch</w:t>
      </w:r>
      <w:proofErr w:type="spellEnd"/>
      <w:r>
        <w:t xml:space="preserve"> lassen werden / </w:t>
      </w:r>
      <w:proofErr w:type="spellStart"/>
      <w:r>
        <w:t>auff</w:t>
      </w:r>
      <w:proofErr w:type="spellEnd"/>
      <w:r>
        <w:t xml:space="preserve"> das er dir mit seinem </w:t>
      </w:r>
      <w:proofErr w:type="spellStart"/>
      <w:r>
        <w:t>leyden</w:t>
      </w:r>
      <w:proofErr w:type="spellEnd"/>
      <w:r>
        <w:t xml:space="preserve"> / </w:t>
      </w:r>
      <w:proofErr w:type="spellStart"/>
      <w:r>
        <w:t>marter</w:t>
      </w:r>
      <w:proofErr w:type="spellEnd"/>
      <w:r>
        <w:t xml:space="preserve"> / und todt / deine </w:t>
      </w:r>
      <w:proofErr w:type="spellStart"/>
      <w:r>
        <w:t>sünd</w:t>
      </w:r>
      <w:proofErr w:type="spellEnd"/>
      <w:r>
        <w:t xml:space="preserve"> / todt / hell / </w:t>
      </w:r>
      <w:proofErr w:type="spellStart"/>
      <w:r>
        <w:t>teuffel</w:t>
      </w:r>
      <w:proofErr w:type="spellEnd"/>
      <w:r>
        <w:t xml:space="preserve"> / </w:t>
      </w:r>
      <w:proofErr w:type="spellStart"/>
      <w:r>
        <w:t>welt</w:t>
      </w:r>
      <w:proofErr w:type="spellEnd"/>
      <w:r>
        <w:t xml:space="preserve"> / und alles </w:t>
      </w:r>
      <w:proofErr w:type="spellStart"/>
      <w:r>
        <w:t>ubel</w:t>
      </w:r>
      <w:proofErr w:type="spellEnd"/>
      <w:r>
        <w:t xml:space="preserve"> / </w:t>
      </w:r>
      <w:proofErr w:type="spellStart"/>
      <w:r>
        <w:t>uberwunde</w:t>
      </w:r>
      <w:proofErr w:type="spellEnd"/>
      <w:r>
        <w:t xml:space="preserve"> </w:t>
      </w:r>
      <w:proofErr w:type="spellStart"/>
      <w:r>
        <w:t>unnd</w:t>
      </w:r>
      <w:proofErr w:type="spellEnd"/>
      <w:r>
        <w:t xml:space="preserve"> das er dir in zu </w:t>
      </w:r>
      <w:proofErr w:type="spellStart"/>
      <w:r>
        <w:t>ainer</w:t>
      </w:r>
      <w:proofErr w:type="spellEnd"/>
      <w:r>
        <w:t xml:space="preserve"> </w:t>
      </w:r>
      <w:proofErr w:type="spellStart"/>
      <w:r>
        <w:t>weyßhait</w:t>
      </w:r>
      <w:proofErr w:type="spellEnd"/>
      <w:r>
        <w:t xml:space="preserve"> / </w:t>
      </w:r>
      <w:proofErr w:type="spellStart"/>
      <w:r>
        <w:t>gerechtigkait</w:t>
      </w:r>
      <w:proofErr w:type="spellEnd"/>
      <w:r>
        <w:t xml:space="preserve"> / </w:t>
      </w:r>
      <w:proofErr w:type="spellStart"/>
      <w:r>
        <w:t>Hayligung</w:t>
      </w:r>
      <w:proofErr w:type="spellEnd"/>
      <w:r>
        <w:t xml:space="preserve"> / </w:t>
      </w:r>
      <w:proofErr w:type="spellStart"/>
      <w:r>
        <w:t>unnd</w:t>
      </w:r>
      <w:proofErr w:type="spellEnd"/>
      <w:r>
        <w:t xml:space="preserve"> </w:t>
      </w:r>
      <w:proofErr w:type="spellStart"/>
      <w:r>
        <w:t>erlösung</w:t>
      </w:r>
      <w:proofErr w:type="spellEnd"/>
      <w:r>
        <w:t xml:space="preserve"> gemacht hab / on allen </w:t>
      </w:r>
      <w:proofErr w:type="spellStart"/>
      <w:r>
        <w:t>deynen</w:t>
      </w:r>
      <w:proofErr w:type="spellEnd"/>
      <w:r>
        <w:t xml:space="preserve"> verdienst / </w:t>
      </w:r>
      <w:proofErr w:type="spellStart"/>
      <w:r>
        <w:t>allain</w:t>
      </w:r>
      <w:proofErr w:type="spellEnd"/>
      <w:r>
        <w:t xml:space="preserve"> </w:t>
      </w:r>
      <w:proofErr w:type="spellStart"/>
      <w:r>
        <w:t>auß</w:t>
      </w:r>
      <w:proofErr w:type="spellEnd"/>
      <w:r>
        <w:t xml:space="preserve"> </w:t>
      </w:r>
      <w:proofErr w:type="spellStart"/>
      <w:r>
        <w:t>seyner</w:t>
      </w:r>
      <w:proofErr w:type="spellEnd"/>
      <w:r>
        <w:t xml:space="preserve"> </w:t>
      </w:r>
      <w:proofErr w:type="spellStart"/>
      <w:r>
        <w:t>vätterlichen</w:t>
      </w:r>
      <w:proofErr w:type="spellEnd"/>
      <w:r>
        <w:t xml:space="preserve"> lieb. </w:t>
      </w:r>
    </w:p>
    <w:p w14:paraId="7E0714FA" w14:textId="77777777" w:rsidR="00F00651" w:rsidRDefault="00F00651" w:rsidP="00F00651">
      <w:pPr>
        <w:pStyle w:val="StandardWeb"/>
      </w:pPr>
      <w:proofErr w:type="spellStart"/>
      <w:r>
        <w:rPr>
          <w:rStyle w:val="Hervorhebung"/>
          <w:rFonts w:eastAsiaTheme="majorEastAsia"/>
        </w:rPr>
        <w:t>Bewer</w:t>
      </w:r>
      <w:proofErr w:type="spellEnd"/>
      <w:r>
        <w:rPr>
          <w:rStyle w:val="Hervorhebung"/>
          <w:rFonts w:eastAsiaTheme="majorEastAsia"/>
        </w:rPr>
        <w:t xml:space="preserve"> das</w:t>
      </w:r>
      <w:r>
        <w:t xml:space="preserve"> </w:t>
      </w:r>
      <w:r>
        <w:br/>
        <w:t xml:space="preserve">Christus / unser </w:t>
      </w:r>
      <w:proofErr w:type="spellStart"/>
      <w:r>
        <w:t>herr</w:t>
      </w:r>
      <w:proofErr w:type="spellEnd"/>
      <w:r>
        <w:t xml:space="preserve"> / </w:t>
      </w:r>
      <w:proofErr w:type="spellStart"/>
      <w:r>
        <w:t>unnd</w:t>
      </w:r>
      <w:proofErr w:type="spellEnd"/>
      <w:r>
        <w:t xml:space="preserve"> </w:t>
      </w:r>
      <w:proofErr w:type="spellStart"/>
      <w:r>
        <w:t>seligmacher</w:t>
      </w:r>
      <w:proofErr w:type="spellEnd"/>
      <w:r>
        <w:t xml:space="preserve"> spricht im </w:t>
      </w:r>
      <w:proofErr w:type="spellStart"/>
      <w:r>
        <w:t>Ewangelio</w:t>
      </w:r>
      <w:proofErr w:type="spellEnd"/>
      <w:r>
        <w:t xml:space="preserve"> Johannis am dritten. Also hat </w:t>
      </w:r>
      <w:proofErr w:type="spellStart"/>
      <w:r>
        <w:t>gott</w:t>
      </w:r>
      <w:proofErr w:type="spellEnd"/>
      <w:r>
        <w:t xml:space="preserve"> die </w:t>
      </w:r>
      <w:proofErr w:type="spellStart"/>
      <w:r>
        <w:t>welt</w:t>
      </w:r>
      <w:proofErr w:type="spellEnd"/>
      <w:r>
        <w:t xml:space="preserve"> geliebet / das er seinen </w:t>
      </w:r>
      <w:proofErr w:type="spellStart"/>
      <w:r>
        <w:t>ainigen</w:t>
      </w:r>
      <w:proofErr w:type="spellEnd"/>
      <w:r>
        <w:t xml:space="preserve"> </w:t>
      </w:r>
      <w:proofErr w:type="spellStart"/>
      <w:r>
        <w:t>sun</w:t>
      </w:r>
      <w:proofErr w:type="spellEnd"/>
      <w:r>
        <w:t xml:space="preserve"> gab / </w:t>
      </w:r>
      <w:proofErr w:type="spellStart"/>
      <w:r>
        <w:t>auff</w:t>
      </w:r>
      <w:proofErr w:type="spellEnd"/>
      <w:r>
        <w:t xml:space="preserve"> das alle die an </w:t>
      </w:r>
      <w:proofErr w:type="spellStart"/>
      <w:r>
        <w:t>jn</w:t>
      </w:r>
      <w:proofErr w:type="spellEnd"/>
      <w:r>
        <w:t xml:space="preserve"> </w:t>
      </w:r>
      <w:proofErr w:type="spellStart"/>
      <w:r>
        <w:t>gelauben</w:t>
      </w:r>
      <w:proofErr w:type="spellEnd"/>
      <w:r>
        <w:t xml:space="preserve"> / nicht verloren werden / sondern das ewig leben haben / Dann Gott hat seinen </w:t>
      </w:r>
      <w:proofErr w:type="spellStart"/>
      <w:r>
        <w:t>sun</w:t>
      </w:r>
      <w:proofErr w:type="spellEnd"/>
      <w:r>
        <w:t xml:space="preserve"> nicht gesandt in die </w:t>
      </w:r>
      <w:proofErr w:type="spellStart"/>
      <w:r>
        <w:t>welt</w:t>
      </w:r>
      <w:proofErr w:type="spellEnd"/>
      <w:r>
        <w:t xml:space="preserve"> / das er die </w:t>
      </w:r>
      <w:proofErr w:type="spellStart"/>
      <w:r>
        <w:t>welt</w:t>
      </w:r>
      <w:proofErr w:type="spellEnd"/>
      <w:r>
        <w:t xml:space="preserve"> richte / sondern / das die </w:t>
      </w:r>
      <w:proofErr w:type="spellStart"/>
      <w:r>
        <w:t>welt</w:t>
      </w:r>
      <w:proofErr w:type="spellEnd"/>
      <w:r>
        <w:t xml:space="preserve"> durch </w:t>
      </w:r>
      <w:proofErr w:type="spellStart"/>
      <w:r>
        <w:t>jn</w:t>
      </w:r>
      <w:proofErr w:type="spellEnd"/>
      <w:r>
        <w:t xml:space="preserve"> selig werde / Wer an </w:t>
      </w:r>
      <w:proofErr w:type="spellStart"/>
      <w:r>
        <w:t>jn</w:t>
      </w:r>
      <w:proofErr w:type="spellEnd"/>
      <w:r>
        <w:t xml:space="preserve"> </w:t>
      </w:r>
      <w:proofErr w:type="spellStart"/>
      <w:r>
        <w:t>glawbt</w:t>
      </w:r>
      <w:proofErr w:type="spellEnd"/>
      <w:r>
        <w:t xml:space="preserve"> / der </w:t>
      </w:r>
      <w:proofErr w:type="spellStart"/>
      <w:r>
        <w:t>wirdt</w:t>
      </w:r>
      <w:proofErr w:type="spellEnd"/>
      <w:r>
        <w:t xml:space="preserve"> </w:t>
      </w:r>
      <w:proofErr w:type="spellStart"/>
      <w:r>
        <w:t>nit</w:t>
      </w:r>
      <w:proofErr w:type="spellEnd"/>
      <w:r>
        <w:t xml:space="preserve"> </w:t>
      </w:r>
      <w:proofErr w:type="spellStart"/>
      <w:r>
        <w:t>gericht</w:t>
      </w:r>
      <w:proofErr w:type="spellEnd"/>
      <w:r>
        <w:t xml:space="preserve"> / wer aber </w:t>
      </w:r>
      <w:proofErr w:type="spellStart"/>
      <w:r>
        <w:t>nit</w:t>
      </w:r>
      <w:proofErr w:type="spellEnd"/>
      <w:r>
        <w:t xml:space="preserve"> glaubt / der ist schon gericht / Denn er glaubt nicht </w:t>
      </w:r>
      <w:proofErr w:type="spellStart"/>
      <w:r>
        <w:t>ann</w:t>
      </w:r>
      <w:proofErr w:type="spellEnd"/>
      <w:r>
        <w:t xml:space="preserve"> den </w:t>
      </w:r>
      <w:proofErr w:type="spellStart"/>
      <w:r>
        <w:t>namen</w:t>
      </w:r>
      <w:proofErr w:type="spellEnd"/>
      <w:r>
        <w:t xml:space="preserve"> des </w:t>
      </w:r>
      <w:proofErr w:type="spellStart"/>
      <w:r>
        <w:t>aingebornen</w:t>
      </w:r>
      <w:proofErr w:type="spellEnd"/>
      <w:r>
        <w:t xml:space="preserve"> </w:t>
      </w:r>
      <w:proofErr w:type="spellStart"/>
      <w:r>
        <w:t>sun</w:t>
      </w:r>
      <w:proofErr w:type="spellEnd"/>
      <w:r>
        <w:t xml:space="preserve"> </w:t>
      </w:r>
      <w:proofErr w:type="spellStart"/>
      <w:r>
        <w:t>gottes</w:t>
      </w:r>
      <w:proofErr w:type="spellEnd"/>
      <w:r>
        <w:t xml:space="preserve">. </w:t>
      </w:r>
    </w:p>
    <w:p w14:paraId="70BCBAF2" w14:textId="77777777" w:rsidR="00F00651" w:rsidRDefault="00F00651" w:rsidP="00F00651">
      <w:pPr>
        <w:pStyle w:val="StandardWeb"/>
      </w:pPr>
      <w:r>
        <w:rPr>
          <w:rStyle w:val="Hervorhebung"/>
          <w:rFonts w:eastAsiaTheme="majorEastAsia"/>
        </w:rPr>
        <w:t xml:space="preserve">Was bringt ein solcher </w:t>
      </w:r>
      <w:proofErr w:type="spellStart"/>
      <w:r>
        <w:rPr>
          <w:rStyle w:val="Hervorhebung"/>
          <w:rFonts w:eastAsiaTheme="majorEastAsia"/>
        </w:rPr>
        <w:t>glawb</w:t>
      </w:r>
      <w:proofErr w:type="spellEnd"/>
      <w:r>
        <w:rPr>
          <w:rStyle w:val="Hervorhebung"/>
          <w:rFonts w:eastAsiaTheme="majorEastAsia"/>
        </w:rPr>
        <w:t xml:space="preserve"> mit sich.</w:t>
      </w:r>
      <w:r>
        <w:t xml:space="preserve"> </w:t>
      </w:r>
      <w:r>
        <w:br/>
        <w:t xml:space="preserve">Antwort. Den </w:t>
      </w:r>
      <w:proofErr w:type="spellStart"/>
      <w:r>
        <w:t>hayligen</w:t>
      </w:r>
      <w:proofErr w:type="spellEnd"/>
      <w:r>
        <w:t xml:space="preserve"> </w:t>
      </w:r>
      <w:proofErr w:type="spellStart"/>
      <w:r>
        <w:t>Gayst</w:t>
      </w:r>
      <w:proofErr w:type="spellEnd"/>
      <w:r>
        <w:t xml:space="preserve"> / und alle seine </w:t>
      </w:r>
      <w:proofErr w:type="spellStart"/>
      <w:r>
        <w:t>frücht</w:t>
      </w:r>
      <w:proofErr w:type="spellEnd"/>
      <w:r>
        <w:t xml:space="preserve"> / der da macht / das der </w:t>
      </w:r>
      <w:proofErr w:type="spellStart"/>
      <w:r>
        <w:t>mensch</w:t>
      </w:r>
      <w:proofErr w:type="spellEnd"/>
      <w:r>
        <w:t xml:space="preserve"> Gott lieb </w:t>
      </w:r>
      <w:proofErr w:type="spellStart"/>
      <w:r>
        <w:t>gewynnet</w:t>
      </w:r>
      <w:proofErr w:type="spellEnd"/>
      <w:r>
        <w:t xml:space="preserve"> / </w:t>
      </w:r>
      <w:proofErr w:type="spellStart"/>
      <w:r>
        <w:t>unnd</w:t>
      </w:r>
      <w:proofErr w:type="spellEnd"/>
      <w:r>
        <w:t xml:space="preserve"> ganz lustig </w:t>
      </w:r>
      <w:proofErr w:type="spellStart"/>
      <w:r>
        <w:t>unnd</w:t>
      </w:r>
      <w:proofErr w:type="spellEnd"/>
      <w:r>
        <w:t xml:space="preserve"> </w:t>
      </w:r>
      <w:proofErr w:type="spellStart"/>
      <w:r>
        <w:t>frölich</w:t>
      </w:r>
      <w:proofErr w:type="spellEnd"/>
      <w:r>
        <w:t xml:space="preserve"> </w:t>
      </w:r>
      <w:proofErr w:type="spellStart"/>
      <w:r>
        <w:t>wirt</w:t>
      </w:r>
      <w:proofErr w:type="spellEnd"/>
      <w:r>
        <w:t xml:space="preserve"> / alles guts zu thun / on </w:t>
      </w:r>
      <w:proofErr w:type="spellStart"/>
      <w:r>
        <w:t>gepot</w:t>
      </w:r>
      <w:proofErr w:type="spellEnd"/>
      <w:r>
        <w:t xml:space="preserve"> / und </w:t>
      </w:r>
      <w:proofErr w:type="spellStart"/>
      <w:r>
        <w:t>gesetz</w:t>
      </w:r>
      <w:proofErr w:type="spellEnd"/>
      <w:r>
        <w:t xml:space="preserve">. </w:t>
      </w:r>
    </w:p>
    <w:p w14:paraId="135CC722" w14:textId="77777777" w:rsidR="00F00651" w:rsidRDefault="00F00651" w:rsidP="00F00651">
      <w:pPr>
        <w:pStyle w:val="StandardWeb"/>
      </w:pPr>
      <w:proofErr w:type="spellStart"/>
      <w:r>
        <w:rPr>
          <w:rStyle w:val="Hervorhebung"/>
          <w:rFonts w:eastAsiaTheme="majorEastAsia"/>
        </w:rPr>
        <w:t>Wölches</w:t>
      </w:r>
      <w:proofErr w:type="spellEnd"/>
      <w:r>
        <w:rPr>
          <w:rStyle w:val="Hervorhebung"/>
          <w:rFonts w:eastAsiaTheme="majorEastAsia"/>
        </w:rPr>
        <w:t xml:space="preserve"> </w:t>
      </w:r>
      <w:proofErr w:type="spellStart"/>
      <w:r>
        <w:rPr>
          <w:rStyle w:val="Hervorhebung"/>
          <w:rFonts w:eastAsiaTheme="majorEastAsia"/>
        </w:rPr>
        <w:t>sindt</w:t>
      </w:r>
      <w:proofErr w:type="spellEnd"/>
      <w:r>
        <w:rPr>
          <w:rStyle w:val="Hervorhebung"/>
          <w:rFonts w:eastAsiaTheme="majorEastAsia"/>
        </w:rPr>
        <w:t xml:space="preserve"> </w:t>
      </w:r>
      <w:proofErr w:type="spellStart"/>
      <w:r>
        <w:rPr>
          <w:rStyle w:val="Hervorhebung"/>
          <w:rFonts w:eastAsiaTheme="majorEastAsia"/>
        </w:rPr>
        <w:t>dye</w:t>
      </w:r>
      <w:proofErr w:type="spellEnd"/>
      <w:r>
        <w:rPr>
          <w:rStyle w:val="Hervorhebung"/>
          <w:rFonts w:eastAsiaTheme="majorEastAsia"/>
        </w:rPr>
        <w:t xml:space="preserve"> </w:t>
      </w:r>
      <w:proofErr w:type="spellStart"/>
      <w:r>
        <w:rPr>
          <w:rStyle w:val="Hervorhebung"/>
          <w:rFonts w:eastAsiaTheme="majorEastAsia"/>
        </w:rPr>
        <w:t>frucht</w:t>
      </w:r>
      <w:proofErr w:type="spellEnd"/>
      <w:r>
        <w:rPr>
          <w:rStyle w:val="Hervorhebung"/>
          <w:rFonts w:eastAsiaTheme="majorEastAsia"/>
        </w:rPr>
        <w:t xml:space="preserve"> des </w:t>
      </w:r>
      <w:proofErr w:type="spellStart"/>
      <w:r>
        <w:rPr>
          <w:rStyle w:val="Hervorhebung"/>
          <w:rFonts w:eastAsiaTheme="majorEastAsia"/>
        </w:rPr>
        <w:t>glaubens</w:t>
      </w:r>
      <w:proofErr w:type="spellEnd"/>
      <w:r>
        <w:rPr>
          <w:rStyle w:val="Hervorhebung"/>
          <w:rFonts w:eastAsiaTheme="majorEastAsia"/>
        </w:rPr>
        <w:t xml:space="preserve"> / oder </w:t>
      </w:r>
      <w:proofErr w:type="spellStart"/>
      <w:r>
        <w:rPr>
          <w:rStyle w:val="Hervorhebung"/>
          <w:rFonts w:eastAsiaTheme="majorEastAsia"/>
        </w:rPr>
        <w:t>hayligen</w:t>
      </w:r>
      <w:proofErr w:type="spellEnd"/>
      <w:r>
        <w:rPr>
          <w:rStyle w:val="Hervorhebung"/>
          <w:rFonts w:eastAsiaTheme="majorEastAsia"/>
        </w:rPr>
        <w:t xml:space="preserve"> </w:t>
      </w:r>
      <w:proofErr w:type="spellStart"/>
      <w:r>
        <w:rPr>
          <w:rStyle w:val="Hervorhebung"/>
          <w:rFonts w:eastAsiaTheme="majorEastAsia"/>
        </w:rPr>
        <w:t>gaystes</w:t>
      </w:r>
      <w:proofErr w:type="spellEnd"/>
      <w:r>
        <w:rPr>
          <w:rStyle w:val="Hervorhebung"/>
          <w:rFonts w:eastAsiaTheme="majorEastAsia"/>
        </w:rPr>
        <w:t>.</w:t>
      </w:r>
      <w:r>
        <w:t xml:space="preserve"> </w:t>
      </w:r>
      <w:r>
        <w:br/>
        <w:t xml:space="preserve">Antwort. Liebe / </w:t>
      </w:r>
      <w:proofErr w:type="spellStart"/>
      <w:r>
        <w:t>freüde</w:t>
      </w:r>
      <w:proofErr w:type="spellEnd"/>
      <w:r>
        <w:t xml:space="preserve"> / </w:t>
      </w:r>
      <w:proofErr w:type="spellStart"/>
      <w:r>
        <w:t>fryde</w:t>
      </w:r>
      <w:proofErr w:type="spellEnd"/>
      <w:r>
        <w:t xml:space="preserve"> / </w:t>
      </w:r>
      <w:proofErr w:type="spellStart"/>
      <w:r>
        <w:t>langmut</w:t>
      </w:r>
      <w:proofErr w:type="spellEnd"/>
      <w:r>
        <w:t xml:space="preserve"> / </w:t>
      </w:r>
      <w:proofErr w:type="spellStart"/>
      <w:r>
        <w:t>freundtligkait</w:t>
      </w:r>
      <w:proofErr w:type="spellEnd"/>
      <w:r>
        <w:t xml:space="preserve"> / </w:t>
      </w:r>
      <w:proofErr w:type="spellStart"/>
      <w:r>
        <w:t>gütigkait</w:t>
      </w:r>
      <w:proofErr w:type="spellEnd"/>
      <w:r>
        <w:t xml:space="preserve"> / </w:t>
      </w:r>
      <w:proofErr w:type="spellStart"/>
      <w:r>
        <w:t>glawbe</w:t>
      </w:r>
      <w:proofErr w:type="spellEnd"/>
      <w:r>
        <w:t xml:space="preserve"> / </w:t>
      </w:r>
      <w:proofErr w:type="spellStart"/>
      <w:r>
        <w:t>senfftmut</w:t>
      </w:r>
      <w:proofErr w:type="spellEnd"/>
      <w:r>
        <w:t xml:space="preserve"> / </w:t>
      </w:r>
      <w:proofErr w:type="spellStart"/>
      <w:r>
        <w:t>keuschayt</w:t>
      </w:r>
      <w:proofErr w:type="spellEnd"/>
      <w:r>
        <w:t xml:space="preserve">. </w:t>
      </w:r>
      <w:proofErr w:type="spellStart"/>
      <w:r>
        <w:t>Wölche</w:t>
      </w:r>
      <w:proofErr w:type="spellEnd"/>
      <w:r>
        <w:t xml:space="preserve"> solche sind / wider die ist das </w:t>
      </w:r>
      <w:proofErr w:type="spellStart"/>
      <w:r>
        <w:t>gesetz</w:t>
      </w:r>
      <w:proofErr w:type="spellEnd"/>
      <w:r>
        <w:t xml:space="preserve"> nicht. </w:t>
      </w:r>
      <w:proofErr w:type="spellStart"/>
      <w:r>
        <w:t>zun</w:t>
      </w:r>
      <w:proofErr w:type="spellEnd"/>
      <w:r>
        <w:t xml:space="preserve"> </w:t>
      </w:r>
      <w:proofErr w:type="spellStart"/>
      <w:r>
        <w:t>Glaatern</w:t>
      </w:r>
      <w:proofErr w:type="spellEnd"/>
      <w:r>
        <w:t xml:space="preserve"> am </w:t>
      </w:r>
      <w:proofErr w:type="spellStart"/>
      <w:r>
        <w:t>fünfften</w:t>
      </w:r>
      <w:proofErr w:type="spellEnd"/>
      <w:r>
        <w:t xml:space="preserve">. </w:t>
      </w:r>
    </w:p>
    <w:p w14:paraId="69502882" w14:textId="77777777" w:rsidR="00F00651" w:rsidRDefault="00F00651" w:rsidP="00F00651">
      <w:pPr>
        <w:pStyle w:val="StandardWeb"/>
      </w:pPr>
      <w:proofErr w:type="spellStart"/>
      <w:r>
        <w:rPr>
          <w:rStyle w:val="Hervorhebung"/>
          <w:rFonts w:eastAsiaTheme="majorEastAsia"/>
        </w:rPr>
        <w:t>Richts</w:t>
      </w:r>
      <w:proofErr w:type="spellEnd"/>
      <w:r>
        <w:rPr>
          <w:rStyle w:val="Hervorhebung"/>
          <w:rFonts w:eastAsiaTheme="majorEastAsia"/>
        </w:rPr>
        <w:t xml:space="preserve"> dann der glaub alles </w:t>
      </w:r>
      <w:proofErr w:type="spellStart"/>
      <w:r>
        <w:rPr>
          <w:rStyle w:val="Hervorhebung"/>
          <w:rFonts w:eastAsiaTheme="majorEastAsia"/>
        </w:rPr>
        <w:t>auß</w:t>
      </w:r>
      <w:proofErr w:type="spellEnd"/>
      <w:r>
        <w:rPr>
          <w:rStyle w:val="Hervorhebung"/>
          <w:rFonts w:eastAsiaTheme="majorEastAsia"/>
        </w:rPr>
        <w:t xml:space="preserve"> / und macht den </w:t>
      </w:r>
      <w:proofErr w:type="spellStart"/>
      <w:r>
        <w:rPr>
          <w:rStyle w:val="Hervorhebung"/>
          <w:rFonts w:eastAsiaTheme="majorEastAsia"/>
        </w:rPr>
        <w:t>menschen</w:t>
      </w:r>
      <w:proofErr w:type="spellEnd"/>
      <w:r>
        <w:rPr>
          <w:rStyle w:val="Hervorhebung"/>
          <w:rFonts w:eastAsiaTheme="majorEastAsia"/>
        </w:rPr>
        <w:t xml:space="preserve"> </w:t>
      </w:r>
      <w:proofErr w:type="spellStart"/>
      <w:r>
        <w:rPr>
          <w:rStyle w:val="Hervorhebung"/>
          <w:rFonts w:eastAsiaTheme="majorEastAsia"/>
        </w:rPr>
        <w:t>allain</w:t>
      </w:r>
      <w:proofErr w:type="spellEnd"/>
      <w:r>
        <w:rPr>
          <w:rStyle w:val="Hervorhebung"/>
          <w:rFonts w:eastAsiaTheme="majorEastAsia"/>
        </w:rPr>
        <w:t xml:space="preserve"> </w:t>
      </w:r>
      <w:proofErr w:type="spellStart"/>
      <w:r>
        <w:rPr>
          <w:rStyle w:val="Hervorhebung"/>
          <w:rFonts w:eastAsiaTheme="majorEastAsia"/>
        </w:rPr>
        <w:t>from</w:t>
      </w:r>
      <w:proofErr w:type="spellEnd"/>
      <w:r>
        <w:rPr>
          <w:rStyle w:val="Hervorhebung"/>
          <w:rFonts w:eastAsiaTheme="majorEastAsia"/>
        </w:rPr>
        <w:t xml:space="preserve"> / gerecht / </w:t>
      </w:r>
      <w:proofErr w:type="spellStart"/>
      <w:r>
        <w:rPr>
          <w:rStyle w:val="Hervorhebung"/>
          <w:rFonts w:eastAsiaTheme="majorEastAsia"/>
        </w:rPr>
        <w:t>unnd</w:t>
      </w:r>
      <w:proofErr w:type="spellEnd"/>
      <w:r>
        <w:rPr>
          <w:rStyle w:val="Hervorhebung"/>
          <w:rFonts w:eastAsiaTheme="majorEastAsia"/>
        </w:rPr>
        <w:t xml:space="preserve"> selig / und </w:t>
      </w:r>
      <w:proofErr w:type="spellStart"/>
      <w:r>
        <w:rPr>
          <w:rStyle w:val="Hervorhebung"/>
          <w:rFonts w:eastAsiaTheme="majorEastAsia"/>
        </w:rPr>
        <w:t>kayn</w:t>
      </w:r>
      <w:proofErr w:type="spellEnd"/>
      <w:r>
        <w:rPr>
          <w:rStyle w:val="Hervorhebung"/>
          <w:rFonts w:eastAsiaTheme="majorEastAsia"/>
        </w:rPr>
        <w:t xml:space="preserve"> </w:t>
      </w:r>
      <w:proofErr w:type="spellStart"/>
      <w:r>
        <w:rPr>
          <w:rStyle w:val="Hervorhebung"/>
          <w:rFonts w:eastAsiaTheme="majorEastAsia"/>
        </w:rPr>
        <w:t>werck</w:t>
      </w:r>
      <w:proofErr w:type="spellEnd"/>
      <w:r>
        <w:rPr>
          <w:rStyle w:val="Hervorhebung"/>
          <w:rFonts w:eastAsiaTheme="majorEastAsia"/>
        </w:rPr>
        <w:t>?</w:t>
      </w:r>
      <w:r>
        <w:br/>
        <w:t xml:space="preserve">Antwort. Ja / </w:t>
      </w:r>
    </w:p>
    <w:p w14:paraId="432EF62B" w14:textId="77777777" w:rsidR="00F00651" w:rsidRDefault="00F00651" w:rsidP="00F00651">
      <w:pPr>
        <w:pStyle w:val="StandardWeb"/>
      </w:pPr>
      <w:proofErr w:type="spellStart"/>
      <w:r>
        <w:rPr>
          <w:rStyle w:val="Hervorhebung"/>
          <w:rFonts w:eastAsiaTheme="majorEastAsia"/>
        </w:rPr>
        <w:t>Beweyß</w:t>
      </w:r>
      <w:proofErr w:type="spellEnd"/>
      <w:r>
        <w:rPr>
          <w:rStyle w:val="Hervorhebung"/>
          <w:rFonts w:eastAsiaTheme="majorEastAsia"/>
        </w:rPr>
        <w:t xml:space="preserve"> mir das mit der </w:t>
      </w:r>
      <w:proofErr w:type="spellStart"/>
      <w:r>
        <w:rPr>
          <w:rStyle w:val="Hervorhebung"/>
          <w:rFonts w:eastAsiaTheme="majorEastAsia"/>
        </w:rPr>
        <w:t>Hayligen</w:t>
      </w:r>
      <w:proofErr w:type="spellEnd"/>
      <w:r>
        <w:rPr>
          <w:rStyle w:val="Hervorhebung"/>
          <w:rFonts w:eastAsiaTheme="majorEastAsia"/>
        </w:rPr>
        <w:t xml:space="preserve"> </w:t>
      </w:r>
      <w:proofErr w:type="spellStart"/>
      <w:r>
        <w:rPr>
          <w:rStyle w:val="Hervorhebung"/>
          <w:rFonts w:eastAsiaTheme="majorEastAsia"/>
        </w:rPr>
        <w:t>schrifft</w:t>
      </w:r>
      <w:proofErr w:type="spellEnd"/>
      <w:r>
        <w:rPr>
          <w:rStyle w:val="Hervorhebung"/>
          <w:rFonts w:eastAsiaTheme="majorEastAsia"/>
        </w:rPr>
        <w:t>.</w:t>
      </w:r>
      <w:r>
        <w:t xml:space="preserve"> </w:t>
      </w:r>
      <w:r>
        <w:br/>
        <w:t xml:space="preserve">Antwort. </w:t>
      </w:r>
      <w:proofErr w:type="spellStart"/>
      <w:r>
        <w:t>Wolan</w:t>
      </w:r>
      <w:proofErr w:type="spellEnd"/>
      <w:r>
        <w:t xml:space="preserve"> / hör zu / es spricht </w:t>
      </w:r>
      <w:proofErr w:type="spellStart"/>
      <w:r>
        <w:t>unnser</w:t>
      </w:r>
      <w:proofErr w:type="spellEnd"/>
      <w:r>
        <w:t xml:space="preserve"> </w:t>
      </w:r>
      <w:proofErr w:type="spellStart"/>
      <w:r>
        <w:t>apostel</w:t>
      </w:r>
      <w:proofErr w:type="spellEnd"/>
      <w:r>
        <w:t xml:space="preserve"> Paulus. </w:t>
      </w:r>
      <w:proofErr w:type="spellStart"/>
      <w:r>
        <w:t>zun</w:t>
      </w:r>
      <w:proofErr w:type="spellEnd"/>
      <w:r>
        <w:t xml:space="preserve"> Römern am ersten / Der </w:t>
      </w:r>
      <w:proofErr w:type="spellStart"/>
      <w:r>
        <w:t>gerechtwirt</w:t>
      </w:r>
      <w:proofErr w:type="spellEnd"/>
      <w:r>
        <w:t xml:space="preserve"> seines </w:t>
      </w:r>
      <w:proofErr w:type="spellStart"/>
      <w:r>
        <w:t>glaubens</w:t>
      </w:r>
      <w:proofErr w:type="spellEnd"/>
      <w:r>
        <w:t xml:space="preserve"> leben. zu den Galatern am andern / Wir </w:t>
      </w:r>
      <w:proofErr w:type="spellStart"/>
      <w:r>
        <w:t>wyssen</w:t>
      </w:r>
      <w:proofErr w:type="spellEnd"/>
      <w:r>
        <w:t xml:space="preserve"> </w:t>
      </w:r>
      <w:proofErr w:type="spellStart"/>
      <w:r>
        <w:t>dz</w:t>
      </w:r>
      <w:proofErr w:type="spellEnd"/>
      <w:r>
        <w:t xml:space="preserve"> der </w:t>
      </w:r>
      <w:proofErr w:type="spellStart"/>
      <w:r>
        <w:t>mensch</w:t>
      </w:r>
      <w:proofErr w:type="spellEnd"/>
      <w:r>
        <w:t xml:space="preserve"> / durch die </w:t>
      </w:r>
      <w:proofErr w:type="spellStart"/>
      <w:r>
        <w:t>werck</w:t>
      </w:r>
      <w:proofErr w:type="spellEnd"/>
      <w:r>
        <w:t xml:space="preserve"> des </w:t>
      </w:r>
      <w:proofErr w:type="spellStart"/>
      <w:r>
        <w:t>gesetzs</w:t>
      </w:r>
      <w:proofErr w:type="spellEnd"/>
      <w:r>
        <w:t xml:space="preserve"> / nicht rechtfertig </w:t>
      </w:r>
      <w:proofErr w:type="spellStart"/>
      <w:r>
        <w:t>wirt</w:t>
      </w:r>
      <w:proofErr w:type="spellEnd"/>
      <w:r>
        <w:t xml:space="preserve"> / sondern / durch den glauben an Jesu Christo / Denn es </w:t>
      </w:r>
      <w:proofErr w:type="spellStart"/>
      <w:r>
        <w:t>wirt</w:t>
      </w:r>
      <w:proofErr w:type="spellEnd"/>
      <w:r>
        <w:t xml:space="preserve"> durch die </w:t>
      </w:r>
      <w:proofErr w:type="spellStart"/>
      <w:r>
        <w:t>werck</w:t>
      </w:r>
      <w:proofErr w:type="spellEnd"/>
      <w:r>
        <w:t xml:space="preserve"> des </w:t>
      </w:r>
      <w:proofErr w:type="spellStart"/>
      <w:r>
        <w:t>gesetzs</w:t>
      </w:r>
      <w:proofErr w:type="spellEnd"/>
      <w:r>
        <w:t xml:space="preserve"> </w:t>
      </w:r>
      <w:proofErr w:type="spellStart"/>
      <w:r>
        <w:t>kain</w:t>
      </w:r>
      <w:proofErr w:type="spellEnd"/>
      <w:r>
        <w:t xml:space="preserve"> </w:t>
      </w:r>
      <w:proofErr w:type="spellStart"/>
      <w:r>
        <w:t>mensch</w:t>
      </w:r>
      <w:proofErr w:type="spellEnd"/>
      <w:r>
        <w:t xml:space="preserve"> gerechtfertigt. </w:t>
      </w:r>
      <w:proofErr w:type="spellStart"/>
      <w:r>
        <w:t>Unnd</w:t>
      </w:r>
      <w:proofErr w:type="spellEnd"/>
      <w:r>
        <w:t xml:space="preserve"> </w:t>
      </w:r>
      <w:proofErr w:type="spellStart"/>
      <w:r>
        <w:t>weytter</w:t>
      </w:r>
      <w:proofErr w:type="spellEnd"/>
      <w:r>
        <w:t xml:space="preserve"> am selben </w:t>
      </w:r>
      <w:proofErr w:type="spellStart"/>
      <w:r>
        <w:t>ort</w:t>
      </w:r>
      <w:proofErr w:type="spellEnd"/>
      <w:r>
        <w:t xml:space="preserve">. Denn so durchs </w:t>
      </w:r>
      <w:proofErr w:type="spellStart"/>
      <w:r>
        <w:t>gsetz</w:t>
      </w:r>
      <w:proofErr w:type="spellEnd"/>
      <w:r>
        <w:t xml:space="preserve"> </w:t>
      </w:r>
      <w:proofErr w:type="spellStart"/>
      <w:r>
        <w:t>gerechtigkait</w:t>
      </w:r>
      <w:proofErr w:type="spellEnd"/>
      <w:r>
        <w:t xml:space="preserve"> </w:t>
      </w:r>
      <w:proofErr w:type="spellStart"/>
      <w:r>
        <w:t>kompt</w:t>
      </w:r>
      <w:proofErr w:type="spellEnd"/>
      <w:r>
        <w:t xml:space="preserve"> / so ist Christus vergeblich gestorben. Item / </w:t>
      </w:r>
      <w:proofErr w:type="spellStart"/>
      <w:r>
        <w:t>zun</w:t>
      </w:r>
      <w:proofErr w:type="spellEnd"/>
      <w:r>
        <w:t xml:space="preserve"> Römern am </w:t>
      </w:r>
      <w:proofErr w:type="spellStart"/>
      <w:r>
        <w:t>driten</w:t>
      </w:r>
      <w:proofErr w:type="spellEnd"/>
      <w:r>
        <w:t xml:space="preserve"> / </w:t>
      </w:r>
      <w:proofErr w:type="spellStart"/>
      <w:r>
        <w:t>Sye</w:t>
      </w:r>
      <w:proofErr w:type="spellEnd"/>
      <w:r>
        <w:t xml:space="preserve"> sind allzumal </w:t>
      </w:r>
      <w:proofErr w:type="spellStart"/>
      <w:r>
        <w:t>sünder</w:t>
      </w:r>
      <w:proofErr w:type="spellEnd"/>
      <w:r>
        <w:t xml:space="preserve"> und mangeln des </w:t>
      </w:r>
      <w:proofErr w:type="spellStart"/>
      <w:r>
        <w:t>preyßes</w:t>
      </w:r>
      <w:proofErr w:type="spellEnd"/>
      <w:r>
        <w:t xml:space="preserve"> / den </w:t>
      </w:r>
      <w:proofErr w:type="spellStart"/>
      <w:r>
        <w:t>Got</w:t>
      </w:r>
      <w:proofErr w:type="spellEnd"/>
      <w:r>
        <w:t xml:space="preserve"> an </w:t>
      </w:r>
      <w:proofErr w:type="spellStart"/>
      <w:r>
        <w:t>jn</w:t>
      </w:r>
      <w:proofErr w:type="spellEnd"/>
      <w:r>
        <w:t xml:space="preserve"> haben </w:t>
      </w:r>
      <w:proofErr w:type="spellStart"/>
      <w:r>
        <w:t>solt</w:t>
      </w:r>
      <w:proofErr w:type="spellEnd"/>
      <w:r>
        <w:t xml:space="preserve"> / und werden on verdienst </w:t>
      </w:r>
      <w:proofErr w:type="spellStart"/>
      <w:r>
        <w:t>grechtfertigt</w:t>
      </w:r>
      <w:proofErr w:type="spellEnd"/>
      <w:r>
        <w:t xml:space="preserve"> / </w:t>
      </w:r>
      <w:proofErr w:type="spellStart"/>
      <w:r>
        <w:t>auß</w:t>
      </w:r>
      <w:proofErr w:type="spellEnd"/>
      <w:r>
        <w:t xml:space="preserve"> seiner </w:t>
      </w:r>
      <w:proofErr w:type="spellStart"/>
      <w:r>
        <w:t>gnad</w:t>
      </w:r>
      <w:proofErr w:type="spellEnd"/>
      <w:r>
        <w:t xml:space="preserve"> / durch die </w:t>
      </w:r>
      <w:proofErr w:type="spellStart"/>
      <w:r>
        <w:t>erlösung</w:t>
      </w:r>
      <w:proofErr w:type="spellEnd"/>
      <w:r>
        <w:t xml:space="preserve"> / so durch Christo geschehen ist / </w:t>
      </w:r>
      <w:proofErr w:type="spellStart"/>
      <w:r>
        <w:t>Weyter</w:t>
      </w:r>
      <w:proofErr w:type="spellEnd"/>
      <w:r>
        <w:t xml:space="preserve"> / in der Epistel / die er seinem Tito zu </w:t>
      </w:r>
      <w:proofErr w:type="spellStart"/>
      <w:r>
        <w:t>schreybet</w:t>
      </w:r>
      <w:proofErr w:type="spellEnd"/>
      <w:r>
        <w:t xml:space="preserve"> / am ander ca. Da aber </w:t>
      </w:r>
      <w:proofErr w:type="spellStart"/>
      <w:r>
        <w:t>erscheyn</w:t>
      </w:r>
      <w:proofErr w:type="spellEnd"/>
      <w:r>
        <w:t xml:space="preserve"> / die </w:t>
      </w:r>
      <w:proofErr w:type="spellStart"/>
      <w:r>
        <w:t>freundtligkait</w:t>
      </w:r>
      <w:proofErr w:type="spellEnd"/>
      <w:r>
        <w:t xml:space="preserve"> / und </w:t>
      </w:r>
      <w:proofErr w:type="spellStart"/>
      <w:r>
        <w:t>leutseligkait</w:t>
      </w:r>
      <w:proofErr w:type="spellEnd"/>
      <w:r>
        <w:t xml:space="preserve"> </w:t>
      </w:r>
      <w:proofErr w:type="spellStart"/>
      <w:r>
        <w:t>gottes</w:t>
      </w:r>
      <w:proofErr w:type="spellEnd"/>
      <w:r>
        <w:t xml:space="preserve"> unsers </w:t>
      </w:r>
      <w:proofErr w:type="spellStart"/>
      <w:r>
        <w:t>hailands</w:t>
      </w:r>
      <w:proofErr w:type="spellEnd"/>
      <w:r>
        <w:t xml:space="preserve"> / nicht </w:t>
      </w:r>
      <w:proofErr w:type="spellStart"/>
      <w:r>
        <w:t>umb</w:t>
      </w:r>
      <w:proofErr w:type="spellEnd"/>
      <w:r>
        <w:t xml:space="preserve"> der </w:t>
      </w:r>
      <w:proofErr w:type="spellStart"/>
      <w:r>
        <w:t>werck</w:t>
      </w:r>
      <w:proofErr w:type="spellEnd"/>
      <w:r>
        <w:t xml:space="preserve"> </w:t>
      </w:r>
      <w:proofErr w:type="spellStart"/>
      <w:r>
        <w:t>wyllen</w:t>
      </w:r>
      <w:proofErr w:type="spellEnd"/>
      <w:r>
        <w:t xml:space="preserve"> / </w:t>
      </w:r>
      <w:proofErr w:type="spellStart"/>
      <w:r>
        <w:t>dergerechtigkait</w:t>
      </w:r>
      <w:proofErr w:type="spellEnd"/>
      <w:r>
        <w:t xml:space="preserve"> die wir </w:t>
      </w:r>
      <w:proofErr w:type="spellStart"/>
      <w:r>
        <w:t>than</w:t>
      </w:r>
      <w:proofErr w:type="spellEnd"/>
      <w:r>
        <w:t xml:space="preserve"> </w:t>
      </w:r>
      <w:proofErr w:type="spellStart"/>
      <w:r>
        <w:t>hetten</w:t>
      </w:r>
      <w:proofErr w:type="spellEnd"/>
      <w:r>
        <w:t xml:space="preserve"> / sonder nach seiner </w:t>
      </w:r>
      <w:proofErr w:type="spellStart"/>
      <w:r>
        <w:t>barmherzigkait</w:t>
      </w:r>
      <w:proofErr w:type="spellEnd"/>
      <w:r>
        <w:t xml:space="preserve"> macht er uns selig / durch das </w:t>
      </w:r>
      <w:proofErr w:type="spellStart"/>
      <w:r>
        <w:t>bad</w:t>
      </w:r>
      <w:proofErr w:type="spellEnd"/>
      <w:r>
        <w:t xml:space="preserve"> der </w:t>
      </w:r>
      <w:proofErr w:type="spellStart"/>
      <w:r>
        <w:t>wydergeburt</w:t>
      </w:r>
      <w:proofErr w:type="spellEnd"/>
      <w:r>
        <w:t xml:space="preserve"> / </w:t>
      </w:r>
      <w:proofErr w:type="spellStart"/>
      <w:r>
        <w:t>unnd</w:t>
      </w:r>
      <w:proofErr w:type="spellEnd"/>
      <w:r>
        <w:t xml:space="preserve"> </w:t>
      </w:r>
      <w:proofErr w:type="spellStart"/>
      <w:r>
        <w:t>ernewerung</w:t>
      </w:r>
      <w:proofErr w:type="spellEnd"/>
      <w:r>
        <w:t xml:space="preserve"> des </w:t>
      </w:r>
      <w:proofErr w:type="spellStart"/>
      <w:r>
        <w:t>hayligen</w:t>
      </w:r>
      <w:proofErr w:type="spellEnd"/>
      <w:r>
        <w:t xml:space="preserve"> </w:t>
      </w:r>
      <w:proofErr w:type="spellStart"/>
      <w:r>
        <w:t>gaysts</w:t>
      </w:r>
      <w:proofErr w:type="spellEnd"/>
      <w:r>
        <w:t xml:space="preserve"> / </w:t>
      </w:r>
      <w:proofErr w:type="spellStart"/>
      <w:r>
        <w:t>wölichen</w:t>
      </w:r>
      <w:proofErr w:type="spellEnd"/>
      <w:r>
        <w:t xml:space="preserve"> er </w:t>
      </w:r>
      <w:proofErr w:type="spellStart"/>
      <w:r>
        <w:t>außgossen</w:t>
      </w:r>
      <w:proofErr w:type="spellEnd"/>
      <w:r>
        <w:t xml:space="preserve"> hat / </w:t>
      </w:r>
      <w:proofErr w:type="spellStart"/>
      <w:r>
        <w:t>uber</w:t>
      </w:r>
      <w:proofErr w:type="spellEnd"/>
      <w:r>
        <w:t xml:space="preserve"> uns </w:t>
      </w:r>
      <w:proofErr w:type="spellStart"/>
      <w:r>
        <w:t>reychlich</w:t>
      </w:r>
      <w:proofErr w:type="spellEnd"/>
      <w:r>
        <w:t xml:space="preserve"> / durch Jesum </w:t>
      </w:r>
      <w:proofErr w:type="spellStart"/>
      <w:r>
        <w:t>Cristum</w:t>
      </w:r>
      <w:proofErr w:type="spellEnd"/>
      <w:r>
        <w:t xml:space="preserve"> </w:t>
      </w:r>
      <w:proofErr w:type="spellStart"/>
      <w:r>
        <w:t>unnsern</w:t>
      </w:r>
      <w:proofErr w:type="spellEnd"/>
      <w:r>
        <w:t xml:space="preserve"> </w:t>
      </w:r>
      <w:proofErr w:type="spellStart"/>
      <w:r>
        <w:t>hailandt</w:t>
      </w:r>
      <w:proofErr w:type="spellEnd"/>
      <w:r>
        <w:t xml:space="preserve"> / </w:t>
      </w:r>
      <w:proofErr w:type="spellStart"/>
      <w:r>
        <w:t>auff</w:t>
      </w:r>
      <w:proofErr w:type="spellEnd"/>
      <w:r>
        <w:t xml:space="preserve"> das wir durch desselben </w:t>
      </w:r>
      <w:proofErr w:type="spellStart"/>
      <w:r>
        <w:t>gnade</w:t>
      </w:r>
      <w:proofErr w:type="spellEnd"/>
      <w:r>
        <w:t xml:space="preserve"> gerechtfertigt erben seyn / des ewigen </w:t>
      </w:r>
      <w:proofErr w:type="spellStart"/>
      <w:r>
        <w:t>lebens</w:t>
      </w:r>
      <w:proofErr w:type="spellEnd"/>
      <w:r>
        <w:t xml:space="preserve"> / nach der </w:t>
      </w:r>
      <w:proofErr w:type="spellStart"/>
      <w:r>
        <w:t>hoffnung</w:t>
      </w:r>
      <w:proofErr w:type="spellEnd"/>
      <w:r>
        <w:t xml:space="preserve">. Das ist </w:t>
      </w:r>
      <w:proofErr w:type="spellStart"/>
      <w:r>
        <w:t>ye</w:t>
      </w:r>
      <w:proofErr w:type="spellEnd"/>
      <w:r>
        <w:t xml:space="preserve"> gewißlich war. Mar. am letzten </w:t>
      </w:r>
      <w:proofErr w:type="spellStart"/>
      <w:r>
        <w:t>capitel</w:t>
      </w:r>
      <w:proofErr w:type="spellEnd"/>
      <w:r>
        <w:t xml:space="preserve"> Wer glaubt und </w:t>
      </w:r>
      <w:proofErr w:type="spellStart"/>
      <w:r>
        <w:t>taufft</w:t>
      </w:r>
      <w:proofErr w:type="spellEnd"/>
      <w:r>
        <w:t xml:space="preserve"> ist / der </w:t>
      </w:r>
      <w:proofErr w:type="spellStart"/>
      <w:r>
        <w:t>wirdt</w:t>
      </w:r>
      <w:proofErr w:type="spellEnd"/>
      <w:r>
        <w:t xml:space="preserve"> selig werden </w:t>
      </w:r>
    </w:p>
    <w:p w14:paraId="7BA69B85" w14:textId="77777777" w:rsidR="00F00651" w:rsidRDefault="00F00651" w:rsidP="00F00651">
      <w:pPr>
        <w:pStyle w:val="StandardWeb"/>
      </w:pPr>
      <w:proofErr w:type="spellStart"/>
      <w:r>
        <w:rPr>
          <w:rStyle w:val="Hervorhebung"/>
          <w:rFonts w:eastAsiaTheme="majorEastAsia"/>
        </w:rPr>
        <w:t>Warumb</w:t>
      </w:r>
      <w:proofErr w:type="spellEnd"/>
      <w:r>
        <w:rPr>
          <w:rStyle w:val="Hervorhebung"/>
          <w:rFonts w:eastAsiaTheme="majorEastAsia"/>
        </w:rPr>
        <w:t xml:space="preserve"> setzt er hie den glauben für den </w:t>
      </w:r>
      <w:proofErr w:type="spellStart"/>
      <w:r>
        <w:rPr>
          <w:rStyle w:val="Hervorhebung"/>
          <w:rFonts w:eastAsiaTheme="majorEastAsia"/>
        </w:rPr>
        <w:t>tauff</w:t>
      </w:r>
      <w:proofErr w:type="spellEnd"/>
      <w:r>
        <w:rPr>
          <w:rStyle w:val="Hervorhebung"/>
          <w:rFonts w:eastAsiaTheme="majorEastAsia"/>
        </w:rPr>
        <w:t>?</w:t>
      </w:r>
      <w:r>
        <w:t xml:space="preserve"> </w:t>
      </w:r>
      <w:r>
        <w:br/>
        <w:t xml:space="preserve">Antwort. </w:t>
      </w:r>
      <w:proofErr w:type="spellStart"/>
      <w:r>
        <w:t>Darumb</w:t>
      </w:r>
      <w:proofErr w:type="spellEnd"/>
      <w:r>
        <w:t xml:space="preserve"> </w:t>
      </w:r>
      <w:proofErr w:type="spellStart"/>
      <w:r>
        <w:t>wa</w:t>
      </w:r>
      <w:proofErr w:type="spellEnd"/>
      <w:r>
        <w:t xml:space="preserve"> der glaub </w:t>
      </w:r>
      <w:proofErr w:type="spellStart"/>
      <w:r>
        <w:t>nit</w:t>
      </w:r>
      <w:proofErr w:type="spellEnd"/>
      <w:r>
        <w:t xml:space="preserve"> vor da ist </w:t>
      </w:r>
      <w:proofErr w:type="spellStart"/>
      <w:r>
        <w:t>hilfft</w:t>
      </w:r>
      <w:proofErr w:type="spellEnd"/>
      <w:r>
        <w:t xml:space="preserve"> der </w:t>
      </w:r>
      <w:proofErr w:type="spellStart"/>
      <w:r>
        <w:t>tauff</w:t>
      </w:r>
      <w:proofErr w:type="spellEnd"/>
      <w:r>
        <w:t xml:space="preserve"> auch </w:t>
      </w:r>
      <w:proofErr w:type="spellStart"/>
      <w:r>
        <w:t>nitt</w:t>
      </w:r>
      <w:proofErr w:type="spellEnd"/>
      <w:r>
        <w:t xml:space="preserve"> Denn </w:t>
      </w:r>
      <w:proofErr w:type="spellStart"/>
      <w:r>
        <w:t>nit</w:t>
      </w:r>
      <w:proofErr w:type="spellEnd"/>
      <w:r>
        <w:t xml:space="preserve"> der </w:t>
      </w:r>
      <w:proofErr w:type="spellStart"/>
      <w:r>
        <w:t>tauff</w:t>
      </w:r>
      <w:proofErr w:type="spellEnd"/>
      <w:r>
        <w:t xml:space="preserve"> / sonder der glaub allein macht den </w:t>
      </w:r>
      <w:proofErr w:type="spellStart"/>
      <w:r>
        <w:t>menschen</w:t>
      </w:r>
      <w:proofErr w:type="spellEnd"/>
      <w:r>
        <w:t xml:space="preserve"> selig </w:t>
      </w:r>
      <w:proofErr w:type="spellStart"/>
      <w:r>
        <w:t>Darumb</w:t>
      </w:r>
      <w:proofErr w:type="spellEnd"/>
      <w:r>
        <w:t xml:space="preserve"> ist </w:t>
      </w:r>
      <w:proofErr w:type="spellStart"/>
      <w:r>
        <w:t>kain</w:t>
      </w:r>
      <w:proofErr w:type="spellEnd"/>
      <w:r>
        <w:t xml:space="preserve"> </w:t>
      </w:r>
      <w:proofErr w:type="spellStart"/>
      <w:r>
        <w:t>wort</w:t>
      </w:r>
      <w:proofErr w:type="spellEnd"/>
      <w:r>
        <w:t xml:space="preserve"> </w:t>
      </w:r>
      <w:proofErr w:type="spellStart"/>
      <w:r>
        <w:t>gotes</w:t>
      </w:r>
      <w:proofErr w:type="spellEnd"/>
      <w:r>
        <w:t xml:space="preserve"> nütz on den glauben / und (wie Paulus </w:t>
      </w:r>
      <w:proofErr w:type="spellStart"/>
      <w:r>
        <w:t>zun</w:t>
      </w:r>
      <w:proofErr w:type="spellEnd"/>
      <w:r>
        <w:t xml:space="preserve"> Römern am 14. sagt) alles das </w:t>
      </w:r>
      <w:proofErr w:type="spellStart"/>
      <w:r>
        <w:t>nit</w:t>
      </w:r>
      <w:proofErr w:type="spellEnd"/>
      <w:r>
        <w:t xml:space="preserve"> geschicht </w:t>
      </w:r>
      <w:proofErr w:type="spellStart"/>
      <w:r>
        <w:t>auß</w:t>
      </w:r>
      <w:proofErr w:type="spellEnd"/>
      <w:r>
        <w:t xml:space="preserve"> dem glauben ist </w:t>
      </w:r>
      <w:proofErr w:type="spellStart"/>
      <w:r>
        <w:t>sund</w:t>
      </w:r>
      <w:proofErr w:type="spellEnd"/>
      <w:r>
        <w:t xml:space="preserve"> </w:t>
      </w:r>
      <w:proofErr w:type="spellStart"/>
      <w:r>
        <w:t>MArci</w:t>
      </w:r>
      <w:proofErr w:type="spellEnd"/>
      <w:r>
        <w:t xml:space="preserve"> am </w:t>
      </w:r>
      <w:proofErr w:type="spellStart"/>
      <w:r>
        <w:t>neündtenn</w:t>
      </w:r>
      <w:proofErr w:type="spellEnd"/>
      <w:r>
        <w:t xml:space="preserve"> Alle ding sind müglich / dem / der da glaubt Johannis am dritten / Der aber </w:t>
      </w:r>
      <w:proofErr w:type="spellStart"/>
      <w:r>
        <w:t>nit</w:t>
      </w:r>
      <w:proofErr w:type="spellEnd"/>
      <w:r>
        <w:t xml:space="preserve"> glaubt / ist </w:t>
      </w:r>
      <w:proofErr w:type="spellStart"/>
      <w:r>
        <w:t>verdampt</w:t>
      </w:r>
      <w:proofErr w:type="spellEnd"/>
      <w:r>
        <w:t xml:space="preserve"> ec. </w:t>
      </w:r>
    </w:p>
    <w:p w14:paraId="41A93D98" w14:textId="77777777" w:rsidR="00F00651" w:rsidRDefault="00F00651" w:rsidP="00F00651">
      <w:pPr>
        <w:pStyle w:val="StandardWeb"/>
      </w:pPr>
      <w:r>
        <w:rPr>
          <w:rStyle w:val="Hervorhebung"/>
          <w:rFonts w:eastAsiaTheme="majorEastAsia"/>
        </w:rPr>
        <w:t xml:space="preserve">Welches ist die </w:t>
      </w:r>
      <w:proofErr w:type="spellStart"/>
      <w:r>
        <w:rPr>
          <w:rStyle w:val="Hervorhebung"/>
          <w:rFonts w:eastAsiaTheme="majorEastAsia"/>
        </w:rPr>
        <w:t>gröste</w:t>
      </w:r>
      <w:proofErr w:type="spellEnd"/>
      <w:r>
        <w:rPr>
          <w:rStyle w:val="Hervorhebung"/>
          <w:rFonts w:eastAsiaTheme="majorEastAsia"/>
        </w:rPr>
        <w:t xml:space="preserve"> </w:t>
      </w:r>
      <w:proofErr w:type="spellStart"/>
      <w:r>
        <w:rPr>
          <w:rStyle w:val="Hervorhebung"/>
          <w:rFonts w:eastAsiaTheme="majorEastAsia"/>
        </w:rPr>
        <w:t>sünd</w:t>
      </w:r>
      <w:proofErr w:type="spellEnd"/>
      <w:r>
        <w:rPr>
          <w:rStyle w:val="Hervorhebung"/>
          <w:rFonts w:eastAsiaTheme="majorEastAsia"/>
        </w:rPr>
        <w:t xml:space="preserve"> </w:t>
      </w:r>
      <w:proofErr w:type="spellStart"/>
      <w:r>
        <w:rPr>
          <w:rStyle w:val="Hervorhebung"/>
          <w:rFonts w:eastAsiaTheme="majorEastAsia"/>
        </w:rPr>
        <w:t>auff</w:t>
      </w:r>
      <w:proofErr w:type="spellEnd"/>
      <w:r>
        <w:rPr>
          <w:rStyle w:val="Hervorhebung"/>
          <w:rFonts w:eastAsiaTheme="majorEastAsia"/>
        </w:rPr>
        <w:t xml:space="preserve"> erden?</w:t>
      </w:r>
      <w:r>
        <w:t xml:space="preserve"> </w:t>
      </w:r>
      <w:r>
        <w:br/>
        <w:t xml:space="preserve">Antwort Der </w:t>
      </w:r>
      <w:proofErr w:type="spellStart"/>
      <w:r>
        <w:t>unglaub</w:t>
      </w:r>
      <w:proofErr w:type="spellEnd"/>
      <w:r>
        <w:t xml:space="preserve">. </w:t>
      </w:r>
    </w:p>
    <w:p w14:paraId="14ACC8DD" w14:textId="77777777" w:rsidR="00F00651" w:rsidRDefault="00F00651" w:rsidP="00F00651">
      <w:pPr>
        <w:pStyle w:val="StandardWeb"/>
      </w:pPr>
      <w:proofErr w:type="spellStart"/>
      <w:r>
        <w:rPr>
          <w:rStyle w:val="Hervorhebung"/>
          <w:rFonts w:eastAsiaTheme="majorEastAsia"/>
        </w:rPr>
        <w:t>Probier</w:t>
      </w:r>
      <w:proofErr w:type="spellEnd"/>
      <w:r>
        <w:rPr>
          <w:rStyle w:val="Hervorhebung"/>
          <w:rFonts w:eastAsiaTheme="majorEastAsia"/>
        </w:rPr>
        <w:t xml:space="preserve"> das </w:t>
      </w:r>
      <w:proofErr w:type="spellStart"/>
      <w:r>
        <w:rPr>
          <w:rStyle w:val="Hervorhebung"/>
          <w:rFonts w:eastAsiaTheme="majorEastAsia"/>
        </w:rPr>
        <w:t>auß</w:t>
      </w:r>
      <w:proofErr w:type="spellEnd"/>
      <w:r>
        <w:rPr>
          <w:rStyle w:val="Hervorhebung"/>
          <w:rFonts w:eastAsiaTheme="majorEastAsia"/>
        </w:rPr>
        <w:t xml:space="preserve"> der </w:t>
      </w:r>
      <w:proofErr w:type="spellStart"/>
      <w:r>
        <w:rPr>
          <w:rStyle w:val="Hervorhebung"/>
          <w:rFonts w:eastAsiaTheme="majorEastAsia"/>
        </w:rPr>
        <w:t>heyligen</w:t>
      </w:r>
      <w:proofErr w:type="spellEnd"/>
      <w:r>
        <w:rPr>
          <w:rStyle w:val="Hervorhebung"/>
          <w:rFonts w:eastAsiaTheme="majorEastAsia"/>
        </w:rPr>
        <w:t xml:space="preserve"> </w:t>
      </w:r>
      <w:proofErr w:type="spellStart"/>
      <w:r>
        <w:rPr>
          <w:rStyle w:val="Hervorhebung"/>
          <w:rFonts w:eastAsiaTheme="majorEastAsia"/>
        </w:rPr>
        <w:t>schrifft</w:t>
      </w:r>
      <w:proofErr w:type="spellEnd"/>
      <w:r>
        <w:t xml:space="preserve"> </w:t>
      </w:r>
      <w:r>
        <w:br/>
        <w:t xml:space="preserve">Christus unser </w:t>
      </w:r>
      <w:proofErr w:type="spellStart"/>
      <w:r>
        <w:t>haylandt</w:t>
      </w:r>
      <w:proofErr w:type="spellEnd"/>
      <w:r>
        <w:t xml:space="preserve"> spricht Joannis am 16. Der </w:t>
      </w:r>
      <w:proofErr w:type="spellStart"/>
      <w:r>
        <w:t>haylig</w:t>
      </w:r>
      <w:proofErr w:type="spellEnd"/>
      <w:r>
        <w:t xml:space="preserve"> </w:t>
      </w:r>
      <w:proofErr w:type="spellStart"/>
      <w:r>
        <w:t>geyst</w:t>
      </w:r>
      <w:proofErr w:type="spellEnd"/>
      <w:r>
        <w:t xml:space="preserve"> </w:t>
      </w:r>
      <w:proofErr w:type="spellStart"/>
      <w:r>
        <w:t>wirt</w:t>
      </w:r>
      <w:proofErr w:type="spellEnd"/>
      <w:r>
        <w:t xml:space="preserve"> die </w:t>
      </w:r>
      <w:proofErr w:type="spellStart"/>
      <w:r>
        <w:t>welt</w:t>
      </w:r>
      <w:proofErr w:type="spellEnd"/>
      <w:r>
        <w:t xml:space="preserve"> straffen / </w:t>
      </w:r>
      <w:proofErr w:type="spellStart"/>
      <w:r>
        <w:t>umb</w:t>
      </w:r>
      <w:proofErr w:type="spellEnd"/>
      <w:r>
        <w:t xml:space="preserve"> der </w:t>
      </w:r>
      <w:proofErr w:type="spellStart"/>
      <w:r>
        <w:t>sünd</w:t>
      </w:r>
      <w:proofErr w:type="spellEnd"/>
      <w:r>
        <w:t xml:space="preserve"> willen / das ist / das sie </w:t>
      </w:r>
      <w:proofErr w:type="spellStart"/>
      <w:r>
        <w:t>nitt</w:t>
      </w:r>
      <w:proofErr w:type="spellEnd"/>
      <w:r>
        <w:t xml:space="preserve"> an mich geglaubt haben. Hie </w:t>
      </w:r>
      <w:proofErr w:type="spellStart"/>
      <w:r>
        <w:t>hörestu</w:t>
      </w:r>
      <w:proofErr w:type="spellEnd"/>
      <w:r>
        <w:t xml:space="preserve"> / das der </w:t>
      </w:r>
      <w:proofErr w:type="spellStart"/>
      <w:r>
        <w:t>hailig</w:t>
      </w:r>
      <w:proofErr w:type="spellEnd"/>
      <w:r>
        <w:t xml:space="preserve"> </w:t>
      </w:r>
      <w:proofErr w:type="spellStart"/>
      <w:r>
        <w:t>gayst</w:t>
      </w:r>
      <w:proofErr w:type="spellEnd"/>
      <w:r>
        <w:t xml:space="preserve"> allein den </w:t>
      </w:r>
      <w:proofErr w:type="spellStart"/>
      <w:r>
        <w:t>leydigen</w:t>
      </w:r>
      <w:proofErr w:type="spellEnd"/>
      <w:r>
        <w:t xml:space="preserve"> </w:t>
      </w:r>
      <w:proofErr w:type="spellStart"/>
      <w:r>
        <w:t>unglauben</w:t>
      </w:r>
      <w:proofErr w:type="spellEnd"/>
      <w:r>
        <w:t xml:space="preserve"> / welcher das </w:t>
      </w:r>
      <w:proofErr w:type="spellStart"/>
      <w:r>
        <w:t>haubt</w:t>
      </w:r>
      <w:proofErr w:type="spellEnd"/>
      <w:r>
        <w:t xml:space="preserve"> / </w:t>
      </w:r>
      <w:proofErr w:type="spellStart"/>
      <w:r>
        <w:t>brunn</w:t>
      </w:r>
      <w:proofErr w:type="spellEnd"/>
      <w:r>
        <w:t xml:space="preserve"> und </w:t>
      </w:r>
      <w:proofErr w:type="spellStart"/>
      <w:r>
        <w:t>ursprung</w:t>
      </w:r>
      <w:proofErr w:type="spellEnd"/>
      <w:r>
        <w:t xml:space="preserve"> ist aller </w:t>
      </w:r>
      <w:proofErr w:type="spellStart"/>
      <w:r>
        <w:t>annderer</w:t>
      </w:r>
      <w:proofErr w:type="spellEnd"/>
      <w:r>
        <w:t xml:space="preserve"> </w:t>
      </w:r>
      <w:proofErr w:type="spellStart"/>
      <w:r>
        <w:t>sünden</w:t>
      </w:r>
      <w:proofErr w:type="spellEnd"/>
      <w:r>
        <w:t xml:space="preserve"> straffen </w:t>
      </w:r>
      <w:proofErr w:type="spellStart"/>
      <w:r>
        <w:t>würdt</w:t>
      </w:r>
      <w:proofErr w:type="spellEnd"/>
      <w:r>
        <w:t xml:space="preserve">. </w:t>
      </w:r>
    </w:p>
    <w:p w14:paraId="43A27531" w14:textId="77777777" w:rsidR="00F00651" w:rsidRDefault="00F00651" w:rsidP="00F00651">
      <w:pPr>
        <w:pStyle w:val="StandardWeb"/>
      </w:pPr>
      <w:proofErr w:type="spellStart"/>
      <w:r>
        <w:rPr>
          <w:rStyle w:val="Hervorhebung"/>
          <w:rFonts w:eastAsiaTheme="majorEastAsia"/>
        </w:rPr>
        <w:t>Wamit</w:t>
      </w:r>
      <w:proofErr w:type="spellEnd"/>
      <w:r>
        <w:rPr>
          <w:rStyle w:val="Hervorhebung"/>
          <w:rFonts w:eastAsiaTheme="majorEastAsia"/>
        </w:rPr>
        <w:t xml:space="preserve"> erzürnen / </w:t>
      </w:r>
      <w:proofErr w:type="spellStart"/>
      <w:r>
        <w:rPr>
          <w:rStyle w:val="Hervorhebung"/>
          <w:rFonts w:eastAsiaTheme="majorEastAsia"/>
        </w:rPr>
        <w:t>belaydigen</w:t>
      </w:r>
      <w:proofErr w:type="spellEnd"/>
      <w:r>
        <w:rPr>
          <w:rStyle w:val="Hervorhebung"/>
          <w:rFonts w:eastAsiaTheme="majorEastAsia"/>
        </w:rPr>
        <w:t xml:space="preserve"> / und </w:t>
      </w:r>
      <w:proofErr w:type="spellStart"/>
      <w:r>
        <w:rPr>
          <w:rStyle w:val="Hervorhebung"/>
          <w:rFonts w:eastAsiaTheme="majorEastAsia"/>
        </w:rPr>
        <w:t>uneeren</w:t>
      </w:r>
      <w:proofErr w:type="spellEnd"/>
      <w:r>
        <w:rPr>
          <w:rStyle w:val="Hervorhebung"/>
          <w:rFonts w:eastAsiaTheme="majorEastAsia"/>
        </w:rPr>
        <w:t xml:space="preserve"> wir Gott am höchsten?</w:t>
      </w:r>
      <w:r>
        <w:t xml:space="preserve"> </w:t>
      </w:r>
      <w:r>
        <w:br/>
        <w:t xml:space="preserve">Antwort. Durch den </w:t>
      </w:r>
      <w:proofErr w:type="spellStart"/>
      <w:r>
        <w:t>unglauben</w:t>
      </w:r>
      <w:proofErr w:type="spellEnd"/>
      <w:r>
        <w:t xml:space="preserve">. Dann wer </w:t>
      </w:r>
      <w:proofErr w:type="spellStart"/>
      <w:r>
        <w:t>ym</w:t>
      </w:r>
      <w:proofErr w:type="spellEnd"/>
      <w:r>
        <w:t xml:space="preserve"> </w:t>
      </w:r>
      <w:proofErr w:type="spellStart"/>
      <w:r>
        <w:t>nit</w:t>
      </w:r>
      <w:proofErr w:type="spellEnd"/>
      <w:r>
        <w:t xml:space="preserve"> glaubt / der macht </w:t>
      </w:r>
      <w:proofErr w:type="spellStart"/>
      <w:r>
        <w:t>yn</w:t>
      </w:r>
      <w:proofErr w:type="spellEnd"/>
      <w:r>
        <w:t xml:space="preserve"> zu einem </w:t>
      </w:r>
      <w:proofErr w:type="spellStart"/>
      <w:r>
        <w:t>lügner</w:t>
      </w:r>
      <w:proofErr w:type="spellEnd"/>
      <w:r>
        <w:t xml:space="preserve"> / </w:t>
      </w:r>
      <w:proofErr w:type="spellStart"/>
      <w:r>
        <w:t>unnd</w:t>
      </w:r>
      <w:proofErr w:type="spellEnd"/>
      <w:r>
        <w:t xml:space="preserve"> glaubt </w:t>
      </w:r>
      <w:proofErr w:type="spellStart"/>
      <w:r>
        <w:t>nit</w:t>
      </w:r>
      <w:proofErr w:type="spellEnd"/>
      <w:r>
        <w:t xml:space="preserve"> der </w:t>
      </w:r>
      <w:proofErr w:type="spellStart"/>
      <w:r>
        <w:t>zewgknus</w:t>
      </w:r>
      <w:proofErr w:type="spellEnd"/>
      <w:r>
        <w:t xml:space="preserve"> Gottes / das er von </w:t>
      </w:r>
      <w:proofErr w:type="spellStart"/>
      <w:r>
        <w:t>seynem</w:t>
      </w:r>
      <w:proofErr w:type="spellEnd"/>
      <w:r>
        <w:t xml:space="preserve"> </w:t>
      </w:r>
      <w:proofErr w:type="spellStart"/>
      <w:r>
        <w:t>son</w:t>
      </w:r>
      <w:proofErr w:type="spellEnd"/>
      <w:r>
        <w:t xml:space="preserve"> geben hat. Dann also </w:t>
      </w:r>
      <w:proofErr w:type="spellStart"/>
      <w:r>
        <w:t>schreybt</w:t>
      </w:r>
      <w:proofErr w:type="spellEnd"/>
      <w:r>
        <w:t xml:space="preserve"> Joannes an </w:t>
      </w:r>
      <w:proofErr w:type="spellStart"/>
      <w:r>
        <w:t>seyner</w:t>
      </w:r>
      <w:proofErr w:type="spellEnd"/>
      <w:r>
        <w:t xml:space="preserve"> </w:t>
      </w:r>
      <w:proofErr w:type="spellStart"/>
      <w:r>
        <w:t>erstenn</w:t>
      </w:r>
      <w:proofErr w:type="spellEnd"/>
      <w:r>
        <w:t xml:space="preserve"> Epistel am </w:t>
      </w:r>
      <w:proofErr w:type="spellStart"/>
      <w:r>
        <w:t>letztenn</w:t>
      </w:r>
      <w:proofErr w:type="spellEnd"/>
      <w:r>
        <w:t xml:space="preserve"> </w:t>
      </w:r>
      <w:proofErr w:type="spellStart"/>
      <w:r>
        <w:t>Capittel</w:t>
      </w:r>
      <w:proofErr w:type="spellEnd"/>
      <w:r>
        <w:t xml:space="preserve"> Das ist Gottes </w:t>
      </w:r>
      <w:proofErr w:type="spellStart"/>
      <w:r>
        <w:t>zeügknus</w:t>
      </w:r>
      <w:proofErr w:type="spellEnd"/>
      <w:r>
        <w:t xml:space="preserve"> / das er </w:t>
      </w:r>
      <w:proofErr w:type="spellStart"/>
      <w:r>
        <w:t>zeüget</w:t>
      </w:r>
      <w:proofErr w:type="spellEnd"/>
      <w:r>
        <w:t xml:space="preserve"> hat </w:t>
      </w:r>
      <w:proofErr w:type="spellStart"/>
      <w:r>
        <w:t>vonn</w:t>
      </w:r>
      <w:proofErr w:type="spellEnd"/>
      <w:r>
        <w:t xml:space="preserve"> seinem </w:t>
      </w:r>
      <w:proofErr w:type="spellStart"/>
      <w:r>
        <w:t>sun</w:t>
      </w:r>
      <w:proofErr w:type="spellEnd"/>
      <w:r>
        <w:t xml:space="preserve">. Wer da </w:t>
      </w:r>
      <w:proofErr w:type="spellStart"/>
      <w:r>
        <w:t>glawbet</w:t>
      </w:r>
      <w:proofErr w:type="spellEnd"/>
      <w:r>
        <w:t xml:space="preserve"> an den Sun </w:t>
      </w:r>
      <w:proofErr w:type="spellStart"/>
      <w:r>
        <w:t>gottes</w:t>
      </w:r>
      <w:proofErr w:type="spellEnd"/>
      <w:r>
        <w:t xml:space="preserve"> / der hat </w:t>
      </w:r>
      <w:proofErr w:type="spellStart"/>
      <w:r>
        <w:t>gotes</w:t>
      </w:r>
      <w:proofErr w:type="spellEnd"/>
      <w:r>
        <w:t xml:space="preserve"> </w:t>
      </w:r>
      <w:proofErr w:type="spellStart"/>
      <w:r>
        <w:t>zeügknus</w:t>
      </w:r>
      <w:proofErr w:type="spellEnd"/>
      <w:r>
        <w:t xml:space="preserve"> bey </w:t>
      </w:r>
      <w:proofErr w:type="spellStart"/>
      <w:r>
        <w:t>ym</w:t>
      </w:r>
      <w:proofErr w:type="spellEnd"/>
      <w:r>
        <w:t xml:space="preserve">. Wer </w:t>
      </w:r>
      <w:proofErr w:type="spellStart"/>
      <w:r>
        <w:t>got</w:t>
      </w:r>
      <w:proofErr w:type="spellEnd"/>
      <w:r>
        <w:t xml:space="preserve"> nicht glaubt der hat in zum </w:t>
      </w:r>
      <w:proofErr w:type="spellStart"/>
      <w:r>
        <w:t>lügner</w:t>
      </w:r>
      <w:proofErr w:type="spellEnd"/>
      <w:r>
        <w:t xml:space="preserve"> gemacht. </w:t>
      </w:r>
      <w:proofErr w:type="spellStart"/>
      <w:r>
        <w:t>Darumb</w:t>
      </w:r>
      <w:proofErr w:type="spellEnd"/>
      <w:r>
        <w:t xml:space="preserve"> ist der </w:t>
      </w:r>
      <w:proofErr w:type="spellStart"/>
      <w:r>
        <w:t>unglaub</w:t>
      </w:r>
      <w:proofErr w:type="spellEnd"/>
      <w:r>
        <w:t xml:space="preserve"> die </w:t>
      </w:r>
      <w:proofErr w:type="spellStart"/>
      <w:r>
        <w:t>allergrössest</w:t>
      </w:r>
      <w:proofErr w:type="spellEnd"/>
      <w:r>
        <w:t xml:space="preserve"> </w:t>
      </w:r>
      <w:proofErr w:type="spellStart"/>
      <w:r>
        <w:t>sünd</w:t>
      </w:r>
      <w:proofErr w:type="spellEnd"/>
      <w:r>
        <w:t xml:space="preserve"> Wer nun </w:t>
      </w:r>
      <w:proofErr w:type="spellStart"/>
      <w:r>
        <w:t>Got</w:t>
      </w:r>
      <w:proofErr w:type="spellEnd"/>
      <w:r>
        <w:t xml:space="preserve"> </w:t>
      </w:r>
      <w:proofErr w:type="spellStart"/>
      <w:r>
        <w:t>gelaubet</w:t>
      </w:r>
      <w:proofErr w:type="spellEnd"/>
      <w:r>
        <w:t xml:space="preserve"> / der gibt im sein </w:t>
      </w:r>
      <w:proofErr w:type="spellStart"/>
      <w:r>
        <w:t>eer</w:t>
      </w:r>
      <w:proofErr w:type="spellEnd"/>
      <w:r>
        <w:t xml:space="preserve"> / als / das er allein </w:t>
      </w:r>
      <w:proofErr w:type="spellStart"/>
      <w:r>
        <w:t>warhafftig</w:t>
      </w:r>
      <w:proofErr w:type="spellEnd"/>
      <w:r>
        <w:t xml:space="preserve"> / </w:t>
      </w:r>
      <w:proofErr w:type="spellStart"/>
      <w:r>
        <w:t>allmechtig</w:t>
      </w:r>
      <w:proofErr w:type="spellEnd"/>
      <w:r>
        <w:t xml:space="preserve"> / </w:t>
      </w:r>
      <w:proofErr w:type="spellStart"/>
      <w:r>
        <w:t>weyß</w:t>
      </w:r>
      <w:proofErr w:type="spellEnd"/>
      <w:r>
        <w:t xml:space="preserve"> </w:t>
      </w:r>
      <w:proofErr w:type="spellStart"/>
      <w:r>
        <w:t>unnd</w:t>
      </w:r>
      <w:proofErr w:type="spellEnd"/>
      <w:r>
        <w:t xml:space="preserve"> gut sey Welcher glaub </w:t>
      </w:r>
      <w:proofErr w:type="spellStart"/>
      <w:r>
        <w:t>alleinn</w:t>
      </w:r>
      <w:proofErr w:type="spellEnd"/>
      <w:r>
        <w:t xml:space="preserve"> die gebot </w:t>
      </w:r>
      <w:proofErr w:type="spellStart"/>
      <w:r>
        <w:t>gotes</w:t>
      </w:r>
      <w:proofErr w:type="spellEnd"/>
      <w:r>
        <w:t xml:space="preserve"> erfüllet / und rechtfertigt den </w:t>
      </w:r>
      <w:proofErr w:type="spellStart"/>
      <w:r>
        <w:t>menschen</w:t>
      </w:r>
      <w:proofErr w:type="spellEnd"/>
      <w:r>
        <w:t xml:space="preserve"> für </w:t>
      </w:r>
      <w:proofErr w:type="spellStart"/>
      <w:r>
        <w:t>got</w:t>
      </w:r>
      <w:proofErr w:type="spellEnd"/>
      <w:r>
        <w:t xml:space="preserve"> Als dann </w:t>
      </w:r>
      <w:proofErr w:type="spellStart"/>
      <w:r>
        <w:t>sant</w:t>
      </w:r>
      <w:proofErr w:type="spellEnd"/>
      <w:r>
        <w:t xml:space="preserve"> Petrus spricht </w:t>
      </w:r>
      <w:proofErr w:type="spellStart"/>
      <w:r>
        <w:t>Actuum</w:t>
      </w:r>
      <w:proofErr w:type="spellEnd"/>
      <w:r>
        <w:t xml:space="preserve"> 15 Durch den glauben </w:t>
      </w:r>
      <w:proofErr w:type="spellStart"/>
      <w:r>
        <w:t>rayniget</w:t>
      </w:r>
      <w:proofErr w:type="spellEnd"/>
      <w:r>
        <w:t xml:space="preserve"> er </w:t>
      </w:r>
      <w:proofErr w:type="spellStart"/>
      <w:r>
        <w:t>ire</w:t>
      </w:r>
      <w:proofErr w:type="spellEnd"/>
      <w:r>
        <w:t xml:space="preserve"> herzen </w:t>
      </w:r>
      <w:proofErr w:type="spellStart"/>
      <w:r>
        <w:t>Kürzlichenn</w:t>
      </w:r>
      <w:proofErr w:type="spellEnd"/>
      <w:r>
        <w:t xml:space="preserve"> allein durch Christum / und </w:t>
      </w:r>
      <w:proofErr w:type="spellStart"/>
      <w:r>
        <w:t>seyne</w:t>
      </w:r>
      <w:proofErr w:type="spellEnd"/>
      <w:r>
        <w:t xml:space="preserve"> </w:t>
      </w:r>
      <w:proofErr w:type="spellStart"/>
      <w:r>
        <w:t>werck</w:t>
      </w:r>
      <w:proofErr w:type="spellEnd"/>
      <w:r>
        <w:t xml:space="preserve"> </w:t>
      </w:r>
      <w:proofErr w:type="spellStart"/>
      <w:r>
        <w:t>müssenn</w:t>
      </w:r>
      <w:proofErr w:type="spellEnd"/>
      <w:r>
        <w:t xml:space="preserve"> alle </w:t>
      </w:r>
      <w:proofErr w:type="spellStart"/>
      <w:r>
        <w:t>mennschenn</w:t>
      </w:r>
      <w:proofErr w:type="spellEnd"/>
      <w:r>
        <w:t xml:space="preserve"> on </w:t>
      </w:r>
      <w:proofErr w:type="spellStart"/>
      <w:r>
        <w:t>jre</w:t>
      </w:r>
      <w:proofErr w:type="spellEnd"/>
      <w:r>
        <w:t xml:space="preserve"> </w:t>
      </w:r>
      <w:proofErr w:type="spellStart"/>
      <w:r>
        <w:t>werck</w:t>
      </w:r>
      <w:proofErr w:type="spellEnd"/>
      <w:r>
        <w:t xml:space="preserve"> selig </w:t>
      </w:r>
      <w:proofErr w:type="spellStart"/>
      <w:r>
        <w:t>werdenn</w:t>
      </w:r>
      <w:proofErr w:type="spellEnd"/>
      <w:r>
        <w:t xml:space="preserve">. Denn als du gehört hast / so wir durch unsere </w:t>
      </w:r>
      <w:proofErr w:type="spellStart"/>
      <w:r>
        <w:t>werck</w:t>
      </w:r>
      <w:proofErr w:type="spellEnd"/>
      <w:r>
        <w:t xml:space="preserve"> und </w:t>
      </w:r>
      <w:proofErr w:type="spellStart"/>
      <w:r>
        <w:t>krefft</w:t>
      </w:r>
      <w:proofErr w:type="spellEnd"/>
      <w:r>
        <w:t xml:space="preserve"> </w:t>
      </w:r>
      <w:proofErr w:type="spellStart"/>
      <w:r>
        <w:t>sündloß</w:t>
      </w:r>
      <w:proofErr w:type="spellEnd"/>
      <w:r>
        <w:t xml:space="preserve"> </w:t>
      </w:r>
      <w:proofErr w:type="spellStart"/>
      <w:r>
        <w:t>unnd</w:t>
      </w:r>
      <w:proofErr w:type="spellEnd"/>
      <w:r>
        <w:t xml:space="preserve"> selig </w:t>
      </w:r>
      <w:proofErr w:type="spellStart"/>
      <w:r>
        <w:t>hetten</w:t>
      </w:r>
      <w:proofErr w:type="spellEnd"/>
      <w:r>
        <w:t xml:space="preserve"> </w:t>
      </w:r>
      <w:proofErr w:type="spellStart"/>
      <w:r>
        <w:t>kämdem</w:t>
      </w:r>
      <w:proofErr w:type="spellEnd"/>
      <w:r>
        <w:t xml:space="preserve"> </w:t>
      </w:r>
      <w:proofErr w:type="spellStart"/>
      <w:r>
        <w:t>werdem</w:t>
      </w:r>
      <w:proofErr w:type="spellEnd"/>
      <w:r>
        <w:t xml:space="preserve"> / wer Christus vergebens für uns gestorben als </w:t>
      </w:r>
      <w:proofErr w:type="spellStart"/>
      <w:r>
        <w:t>sant</w:t>
      </w:r>
      <w:proofErr w:type="spellEnd"/>
      <w:r>
        <w:t xml:space="preserve"> Paus </w:t>
      </w:r>
      <w:proofErr w:type="spellStart"/>
      <w:r>
        <w:t>zun</w:t>
      </w:r>
      <w:proofErr w:type="spellEnd"/>
      <w:r>
        <w:t xml:space="preserve"> </w:t>
      </w:r>
      <w:proofErr w:type="spellStart"/>
      <w:r>
        <w:t>galatern</w:t>
      </w:r>
      <w:proofErr w:type="spellEnd"/>
      <w:r>
        <w:t xml:space="preserve"> </w:t>
      </w:r>
      <w:proofErr w:type="spellStart"/>
      <w:r>
        <w:t>bezeügt</w:t>
      </w:r>
      <w:proofErr w:type="spellEnd"/>
      <w:r>
        <w:t xml:space="preserve">. </w:t>
      </w:r>
    </w:p>
    <w:p w14:paraId="4A76A766" w14:textId="77777777" w:rsidR="00F00651" w:rsidRDefault="00F00651" w:rsidP="00F00651">
      <w:pPr>
        <w:pStyle w:val="StandardWeb"/>
      </w:pPr>
      <w:proofErr w:type="spellStart"/>
      <w:r>
        <w:t>Auß</w:t>
      </w:r>
      <w:proofErr w:type="spellEnd"/>
      <w:r>
        <w:t xml:space="preserve"> </w:t>
      </w:r>
      <w:proofErr w:type="spellStart"/>
      <w:r>
        <w:t>disen</w:t>
      </w:r>
      <w:proofErr w:type="spellEnd"/>
      <w:r>
        <w:t xml:space="preserve"> schönen und edlen </w:t>
      </w:r>
      <w:proofErr w:type="spellStart"/>
      <w:r>
        <w:t>sprüchen</w:t>
      </w:r>
      <w:proofErr w:type="spellEnd"/>
      <w:r>
        <w:t xml:space="preserve"> / hoff ich nun / du </w:t>
      </w:r>
      <w:proofErr w:type="spellStart"/>
      <w:r>
        <w:t>versteest</w:t>
      </w:r>
      <w:proofErr w:type="spellEnd"/>
      <w:r>
        <w:t xml:space="preserve"> / das der Glaub allein </w:t>
      </w:r>
      <w:proofErr w:type="spellStart"/>
      <w:r>
        <w:t>unnd</w:t>
      </w:r>
      <w:proofErr w:type="spellEnd"/>
      <w:r>
        <w:t xml:space="preserve"> </w:t>
      </w:r>
      <w:proofErr w:type="spellStart"/>
      <w:r>
        <w:t>kain</w:t>
      </w:r>
      <w:proofErr w:type="spellEnd"/>
      <w:r>
        <w:t xml:space="preserve"> </w:t>
      </w:r>
      <w:proofErr w:type="spellStart"/>
      <w:r>
        <w:t>werck</w:t>
      </w:r>
      <w:proofErr w:type="spellEnd"/>
      <w:r>
        <w:t xml:space="preserve"> / den </w:t>
      </w:r>
      <w:proofErr w:type="spellStart"/>
      <w:r>
        <w:t>menschen</w:t>
      </w:r>
      <w:proofErr w:type="spellEnd"/>
      <w:r>
        <w:t xml:space="preserve"> </w:t>
      </w:r>
      <w:proofErr w:type="spellStart"/>
      <w:r>
        <w:t>frum</w:t>
      </w:r>
      <w:proofErr w:type="spellEnd"/>
      <w:r>
        <w:t xml:space="preserve"> / gerecht / und selig mache. </w:t>
      </w:r>
    </w:p>
    <w:p w14:paraId="4500E2A6" w14:textId="77777777" w:rsidR="00F00651" w:rsidRDefault="00F00651" w:rsidP="00F00651">
      <w:pPr>
        <w:pStyle w:val="StandardWeb"/>
      </w:pPr>
      <w:proofErr w:type="spellStart"/>
      <w:r>
        <w:rPr>
          <w:rStyle w:val="Hervorhebung"/>
          <w:rFonts w:eastAsiaTheme="majorEastAsia"/>
        </w:rPr>
        <w:t>Könst</w:t>
      </w:r>
      <w:proofErr w:type="spellEnd"/>
      <w:r>
        <w:rPr>
          <w:rStyle w:val="Hervorhebung"/>
          <w:rFonts w:eastAsiaTheme="majorEastAsia"/>
        </w:rPr>
        <w:t xml:space="preserve"> </w:t>
      </w:r>
      <w:proofErr w:type="spellStart"/>
      <w:r>
        <w:rPr>
          <w:rStyle w:val="Hervorhebung"/>
          <w:rFonts w:eastAsiaTheme="majorEastAsia"/>
        </w:rPr>
        <w:t>destu</w:t>
      </w:r>
      <w:proofErr w:type="spellEnd"/>
      <w:r>
        <w:rPr>
          <w:rStyle w:val="Hervorhebung"/>
          <w:rFonts w:eastAsiaTheme="majorEastAsia"/>
        </w:rPr>
        <w:t xml:space="preserve"> auch mehr </w:t>
      </w:r>
      <w:proofErr w:type="spellStart"/>
      <w:r>
        <w:rPr>
          <w:rStyle w:val="Hervorhebung"/>
          <w:rFonts w:eastAsiaTheme="majorEastAsia"/>
        </w:rPr>
        <w:t>sprüch</w:t>
      </w:r>
      <w:proofErr w:type="spellEnd"/>
      <w:r>
        <w:rPr>
          <w:rStyle w:val="Hervorhebung"/>
          <w:rFonts w:eastAsiaTheme="majorEastAsia"/>
        </w:rPr>
        <w:t xml:space="preserve"> </w:t>
      </w:r>
      <w:proofErr w:type="spellStart"/>
      <w:r>
        <w:rPr>
          <w:rStyle w:val="Hervorhebung"/>
          <w:rFonts w:eastAsiaTheme="majorEastAsia"/>
        </w:rPr>
        <w:t>auffbringen</w:t>
      </w:r>
      <w:proofErr w:type="spellEnd"/>
      <w:r>
        <w:rPr>
          <w:rStyle w:val="Hervorhebung"/>
          <w:rFonts w:eastAsiaTheme="majorEastAsia"/>
        </w:rPr>
        <w:t xml:space="preserve"> vom glauben die </w:t>
      </w:r>
      <w:proofErr w:type="spellStart"/>
      <w:r>
        <w:rPr>
          <w:rStyle w:val="Hervorhebung"/>
          <w:rFonts w:eastAsiaTheme="majorEastAsia"/>
        </w:rPr>
        <w:t>solchs</w:t>
      </w:r>
      <w:proofErr w:type="spellEnd"/>
      <w:r>
        <w:rPr>
          <w:rStyle w:val="Hervorhebung"/>
          <w:rFonts w:eastAsiaTheme="majorEastAsia"/>
        </w:rPr>
        <w:t xml:space="preserve"> probierten.</w:t>
      </w:r>
      <w:r>
        <w:t xml:space="preserve"> </w:t>
      </w:r>
      <w:r>
        <w:br/>
        <w:t xml:space="preserve">Antwort. Ja ich </w:t>
      </w:r>
      <w:proofErr w:type="spellStart"/>
      <w:r>
        <w:t>wolt</w:t>
      </w:r>
      <w:proofErr w:type="spellEnd"/>
      <w:r>
        <w:t xml:space="preserve"> </w:t>
      </w:r>
      <w:proofErr w:type="spellStart"/>
      <w:r>
        <w:t>jr</w:t>
      </w:r>
      <w:proofErr w:type="spellEnd"/>
      <w:r>
        <w:t xml:space="preserve"> noch </w:t>
      </w:r>
      <w:proofErr w:type="spellStart"/>
      <w:r>
        <w:t>unzelich</w:t>
      </w:r>
      <w:proofErr w:type="spellEnd"/>
      <w:r>
        <w:t xml:space="preserve"> </w:t>
      </w:r>
      <w:proofErr w:type="spellStart"/>
      <w:r>
        <w:t>meer</w:t>
      </w:r>
      <w:proofErr w:type="spellEnd"/>
      <w:r>
        <w:t xml:space="preserve"> herzu </w:t>
      </w:r>
      <w:proofErr w:type="spellStart"/>
      <w:r>
        <w:t>füren</w:t>
      </w:r>
      <w:proofErr w:type="spellEnd"/>
      <w:r>
        <w:t xml:space="preserve"> Das ich </w:t>
      </w:r>
      <w:proofErr w:type="spellStart"/>
      <w:r>
        <w:t>yetzund</w:t>
      </w:r>
      <w:proofErr w:type="spellEnd"/>
      <w:r>
        <w:t xml:space="preserve"> von </w:t>
      </w:r>
      <w:proofErr w:type="spellStart"/>
      <w:r>
        <w:t>kürtz</w:t>
      </w:r>
      <w:proofErr w:type="spellEnd"/>
      <w:r>
        <w:t xml:space="preserve"> wegen laß </w:t>
      </w:r>
      <w:proofErr w:type="spellStart"/>
      <w:r>
        <w:t>ansteen</w:t>
      </w:r>
      <w:proofErr w:type="spellEnd"/>
      <w:r>
        <w:t xml:space="preserve">. </w:t>
      </w:r>
    </w:p>
    <w:p w14:paraId="4E03D80A" w14:textId="77777777" w:rsidR="00F00651" w:rsidRDefault="00F00651" w:rsidP="00F00651">
      <w:pPr>
        <w:pStyle w:val="StandardWeb"/>
      </w:pPr>
      <w:r>
        <w:t xml:space="preserve">Was </w:t>
      </w:r>
      <w:proofErr w:type="spellStart"/>
      <w:r>
        <w:t>leret</w:t>
      </w:r>
      <w:proofErr w:type="spellEnd"/>
      <w:r>
        <w:t xml:space="preserve"> Petrus Paulus / Ja die ganz </w:t>
      </w:r>
      <w:proofErr w:type="spellStart"/>
      <w:r>
        <w:t>haylig</w:t>
      </w:r>
      <w:proofErr w:type="spellEnd"/>
      <w:r>
        <w:t xml:space="preserve"> </w:t>
      </w:r>
      <w:proofErr w:type="spellStart"/>
      <w:r>
        <w:t>schrifft</w:t>
      </w:r>
      <w:proofErr w:type="spellEnd"/>
      <w:r>
        <w:t xml:space="preserve"> anders / durch und durch / dann das die </w:t>
      </w:r>
      <w:proofErr w:type="spellStart"/>
      <w:r>
        <w:t>rechtfertigung</w:t>
      </w:r>
      <w:proofErr w:type="spellEnd"/>
      <w:r>
        <w:t xml:space="preserve"> und </w:t>
      </w:r>
      <w:proofErr w:type="spellStart"/>
      <w:r>
        <w:t>seligkayt</w:t>
      </w:r>
      <w:proofErr w:type="spellEnd"/>
      <w:r>
        <w:t xml:space="preserve"> des </w:t>
      </w:r>
      <w:proofErr w:type="spellStart"/>
      <w:r>
        <w:t>meschenn</w:t>
      </w:r>
      <w:proofErr w:type="spellEnd"/>
      <w:r>
        <w:t xml:space="preserve"> / </w:t>
      </w:r>
      <w:proofErr w:type="spellStart"/>
      <w:r>
        <w:t>allain</w:t>
      </w:r>
      <w:proofErr w:type="spellEnd"/>
      <w:r>
        <w:t xml:space="preserve"> </w:t>
      </w:r>
      <w:proofErr w:type="spellStart"/>
      <w:r>
        <w:t>ym</w:t>
      </w:r>
      <w:proofErr w:type="spellEnd"/>
      <w:r>
        <w:t xml:space="preserve"> glauben </w:t>
      </w:r>
      <w:proofErr w:type="spellStart"/>
      <w:r>
        <w:t>stee</w:t>
      </w:r>
      <w:proofErr w:type="spellEnd"/>
      <w:r>
        <w:t xml:space="preserve"> Als </w:t>
      </w:r>
      <w:proofErr w:type="spellStart"/>
      <w:r>
        <w:t>zun</w:t>
      </w:r>
      <w:proofErr w:type="spellEnd"/>
      <w:r>
        <w:t xml:space="preserve"> Römern </w:t>
      </w:r>
      <w:proofErr w:type="spellStart"/>
      <w:r>
        <w:t>ma</w:t>
      </w:r>
      <w:proofErr w:type="spellEnd"/>
      <w:r>
        <w:t xml:space="preserve"> ersten / dritten / </w:t>
      </w:r>
      <w:proofErr w:type="spellStart"/>
      <w:r>
        <w:t>vierdten</w:t>
      </w:r>
      <w:proofErr w:type="spellEnd"/>
      <w:r>
        <w:t xml:space="preserve"> / und </w:t>
      </w:r>
      <w:proofErr w:type="spellStart"/>
      <w:r>
        <w:t>fünfften</w:t>
      </w:r>
      <w:proofErr w:type="spellEnd"/>
      <w:r>
        <w:t xml:space="preserve"> / und sonst an </w:t>
      </w:r>
      <w:proofErr w:type="spellStart"/>
      <w:r>
        <w:t>vil</w:t>
      </w:r>
      <w:proofErr w:type="spellEnd"/>
      <w:r>
        <w:t xml:space="preserve"> andern orten. </w:t>
      </w:r>
    </w:p>
    <w:p w14:paraId="0483DA64" w14:textId="77777777" w:rsidR="00F00651" w:rsidRDefault="00F00651" w:rsidP="00F00651">
      <w:pPr>
        <w:pStyle w:val="StandardWeb"/>
      </w:pPr>
      <w:r>
        <w:rPr>
          <w:rStyle w:val="Hervorhebung"/>
          <w:rFonts w:eastAsiaTheme="majorEastAsia"/>
        </w:rPr>
        <w:t xml:space="preserve">Was ist nu die </w:t>
      </w:r>
      <w:proofErr w:type="spellStart"/>
      <w:r>
        <w:rPr>
          <w:rStyle w:val="Hervorhebung"/>
          <w:rFonts w:eastAsiaTheme="majorEastAsia"/>
        </w:rPr>
        <w:t>gröste</w:t>
      </w:r>
      <w:proofErr w:type="spellEnd"/>
      <w:r>
        <w:rPr>
          <w:rStyle w:val="Hervorhebung"/>
          <w:rFonts w:eastAsiaTheme="majorEastAsia"/>
        </w:rPr>
        <w:t xml:space="preserve"> </w:t>
      </w:r>
      <w:proofErr w:type="spellStart"/>
      <w:r>
        <w:rPr>
          <w:rStyle w:val="Hervorhebung"/>
          <w:rFonts w:eastAsiaTheme="majorEastAsia"/>
        </w:rPr>
        <w:t>frucht</w:t>
      </w:r>
      <w:proofErr w:type="spellEnd"/>
      <w:r>
        <w:rPr>
          <w:rStyle w:val="Hervorhebung"/>
          <w:rFonts w:eastAsiaTheme="majorEastAsia"/>
        </w:rPr>
        <w:t xml:space="preserve"> des </w:t>
      </w:r>
      <w:proofErr w:type="spellStart"/>
      <w:r>
        <w:rPr>
          <w:rStyle w:val="Hervorhebung"/>
          <w:rFonts w:eastAsiaTheme="majorEastAsia"/>
        </w:rPr>
        <w:t>glaubens</w:t>
      </w:r>
      <w:proofErr w:type="spellEnd"/>
      <w:r>
        <w:rPr>
          <w:rStyle w:val="Hervorhebung"/>
          <w:rFonts w:eastAsiaTheme="majorEastAsia"/>
        </w:rPr>
        <w:t>?</w:t>
      </w:r>
      <w:r>
        <w:t xml:space="preserve"> </w:t>
      </w:r>
      <w:r>
        <w:br/>
      </w:r>
      <w:proofErr w:type="spellStart"/>
      <w:r>
        <w:t>Antwortt</w:t>
      </w:r>
      <w:proofErr w:type="spellEnd"/>
      <w:r>
        <w:t xml:space="preserve"> Die lieb </w:t>
      </w:r>
      <w:proofErr w:type="spellStart"/>
      <w:r>
        <w:t>gottes</w:t>
      </w:r>
      <w:proofErr w:type="spellEnd"/>
      <w:r>
        <w:t xml:space="preserve"> und des </w:t>
      </w:r>
      <w:proofErr w:type="spellStart"/>
      <w:r>
        <w:t>nechsten</w:t>
      </w:r>
      <w:proofErr w:type="spellEnd"/>
      <w:r>
        <w:t xml:space="preserve"> das ist / das wir </w:t>
      </w:r>
      <w:proofErr w:type="spellStart"/>
      <w:r>
        <w:t>got</w:t>
      </w:r>
      <w:proofErr w:type="spellEnd"/>
      <w:r>
        <w:t xml:space="preserve"> unseren </w:t>
      </w:r>
      <w:proofErr w:type="spellStart"/>
      <w:r>
        <w:t>vater</w:t>
      </w:r>
      <w:proofErr w:type="spellEnd"/>
      <w:r>
        <w:t xml:space="preserve"> / über alle ding lieben / </w:t>
      </w:r>
      <w:proofErr w:type="spellStart"/>
      <w:r>
        <w:t>jn</w:t>
      </w:r>
      <w:proofErr w:type="spellEnd"/>
      <w:r>
        <w:t xml:space="preserve"> allein </w:t>
      </w:r>
      <w:proofErr w:type="spellStart"/>
      <w:r>
        <w:t>glorificirn</w:t>
      </w:r>
      <w:proofErr w:type="spellEnd"/>
      <w:r>
        <w:t xml:space="preserve"> / </w:t>
      </w:r>
      <w:proofErr w:type="spellStart"/>
      <w:r>
        <w:t>eerenn</w:t>
      </w:r>
      <w:proofErr w:type="spellEnd"/>
      <w:r>
        <w:t xml:space="preserve"> / lieben / </w:t>
      </w:r>
      <w:proofErr w:type="spellStart"/>
      <w:r>
        <w:t>jm</w:t>
      </w:r>
      <w:proofErr w:type="spellEnd"/>
      <w:r>
        <w:t xml:space="preserve"> on </w:t>
      </w:r>
      <w:proofErr w:type="spellStart"/>
      <w:r>
        <w:t>underlaß</w:t>
      </w:r>
      <w:proofErr w:type="spellEnd"/>
      <w:r>
        <w:t xml:space="preserve"> </w:t>
      </w:r>
      <w:proofErr w:type="spellStart"/>
      <w:r>
        <w:t>danckbar</w:t>
      </w:r>
      <w:proofErr w:type="spellEnd"/>
      <w:r>
        <w:t xml:space="preserve"> sein / </w:t>
      </w:r>
      <w:proofErr w:type="spellStart"/>
      <w:r>
        <w:t>umb</w:t>
      </w:r>
      <w:proofErr w:type="spellEnd"/>
      <w:r>
        <w:t xml:space="preserve"> alle seine </w:t>
      </w:r>
      <w:proofErr w:type="spellStart"/>
      <w:r>
        <w:t>gutthat</w:t>
      </w:r>
      <w:proofErr w:type="spellEnd"/>
      <w:r>
        <w:t xml:space="preserve"> / die er uns in Christo geben hat / und darnach unserm </w:t>
      </w:r>
      <w:proofErr w:type="spellStart"/>
      <w:r>
        <w:t>nechsten</w:t>
      </w:r>
      <w:proofErr w:type="spellEnd"/>
      <w:r>
        <w:t xml:space="preserve"> / als uns selbst / mit </w:t>
      </w:r>
      <w:proofErr w:type="spellStart"/>
      <w:r>
        <w:t>jm</w:t>
      </w:r>
      <w:proofErr w:type="spellEnd"/>
      <w:r>
        <w:t xml:space="preserve"> in aller maßen leben / wie Christus mit uns gebt hat / Dann so spricht er / Johannis am </w:t>
      </w:r>
      <w:proofErr w:type="spellStart"/>
      <w:r>
        <w:t>Dreyzehenden</w:t>
      </w:r>
      <w:proofErr w:type="spellEnd"/>
      <w:r>
        <w:t xml:space="preserve"> / Ein </w:t>
      </w:r>
      <w:proofErr w:type="spellStart"/>
      <w:r>
        <w:t>beyspil</w:t>
      </w:r>
      <w:proofErr w:type="spellEnd"/>
      <w:r>
        <w:t xml:space="preserve"> hab ich euch geben / </w:t>
      </w:r>
      <w:proofErr w:type="spellStart"/>
      <w:r>
        <w:t>dz</w:t>
      </w:r>
      <w:proofErr w:type="spellEnd"/>
      <w:r>
        <w:t xml:space="preserve"> </w:t>
      </w:r>
      <w:proofErr w:type="spellStart"/>
      <w:r>
        <w:t>jr</w:t>
      </w:r>
      <w:proofErr w:type="spellEnd"/>
      <w:r>
        <w:t xml:space="preserve"> einander thut wie ich euch gethan hab Item Ein </w:t>
      </w:r>
      <w:proofErr w:type="spellStart"/>
      <w:r>
        <w:t>new</w:t>
      </w:r>
      <w:proofErr w:type="spellEnd"/>
      <w:r>
        <w:t xml:space="preserve"> gebot gib ich euch / das </w:t>
      </w:r>
      <w:proofErr w:type="spellStart"/>
      <w:r>
        <w:t>jr</w:t>
      </w:r>
      <w:proofErr w:type="spellEnd"/>
      <w:r>
        <w:t xml:space="preserve"> euch untereinander liebet / wie ich euch geliebet hab </w:t>
      </w:r>
      <w:proofErr w:type="spellStart"/>
      <w:r>
        <w:t>Darbey</w:t>
      </w:r>
      <w:proofErr w:type="spellEnd"/>
      <w:r>
        <w:t xml:space="preserve"> </w:t>
      </w:r>
      <w:proofErr w:type="spellStart"/>
      <w:r>
        <w:t>wirdt</w:t>
      </w:r>
      <w:proofErr w:type="spellEnd"/>
      <w:r>
        <w:t xml:space="preserve"> </w:t>
      </w:r>
      <w:proofErr w:type="spellStart"/>
      <w:r>
        <w:t>yederman</w:t>
      </w:r>
      <w:proofErr w:type="spellEnd"/>
      <w:r>
        <w:t xml:space="preserve"> erkennen das </w:t>
      </w:r>
      <w:proofErr w:type="spellStart"/>
      <w:r>
        <w:t>jr</w:t>
      </w:r>
      <w:proofErr w:type="spellEnd"/>
      <w:r>
        <w:t xml:space="preserve"> meine Junger </w:t>
      </w:r>
      <w:proofErr w:type="spellStart"/>
      <w:r>
        <w:t>seyt</w:t>
      </w:r>
      <w:proofErr w:type="spellEnd"/>
      <w:r>
        <w:t xml:space="preserve"> / so </w:t>
      </w:r>
      <w:proofErr w:type="spellStart"/>
      <w:r>
        <w:t>yhr</w:t>
      </w:r>
      <w:proofErr w:type="spellEnd"/>
      <w:r>
        <w:t xml:space="preserve"> lieb </w:t>
      </w:r>
      <w:proofErr w:type="spellStart"/>
      <w:r>
        <w:t>undereynander</w:t>
      </w:r>
      <w:proofErr w:type="spellEnd"/>
      <w:r>
        <w:t xml:space="preserve"> habet Item S Paulus zu den Römern am </w:t>
      </w:r>
      <w:proofErr w:type="spellStart"/>
      <w:r>
        <w:t>zwölfften</w:t>
      </w:r>
      <w:proofErr w:type="spellEnd"/>
      <w:r>
        <w:t xml:space="preserve"> Die liebe sey </w:t>
      </w:r>
      <w:proofErr w:type="spellStart"/>
      <w:r>
        <w:t>ungeferbet</w:t>
      </w:r>
      <w:proofErr w:type="spellEnd"/>
      <w:r>
        <w:t xml:space="preserve"> / hasset das arge hanget dem </w:t>
      </w:r>
      <w:proofErr w:type="spellStart"/>
      <w:r>
        <w:t>gutenn</w:t>
      </w:r>
      <w:proofErr w:type="spellEnd"/>
      <w:r>
        <w:t xml:space="preserve"> an / </w:t>
      </w:r>
      <w:proofErr w:type="spellStart"/>
      <w:r>
        <w:t>Seyt</w:t>
      </w:r>
      <w:proofErr w:type="spellEnd"/>
      <w:r>
        <w:t xml:space="preserve"> </w:t>
      </w:r>
      <w:proofErr w:type="spellStart"/>
      <w:r>
        <w:t>mitt</w:t>
      </w:r>
      <w:proofErr w:type="spellEnd"/>
      <w:r>
        <w:t xml:space="preserve"> brüderlicher lieb </w:t>
      </w:r>
      <w:proofErr w:type="spellStart"/>
      <w:r>
        <w:t>undereinander</w:t>
      </w:r>
      <w:proofErr w:type="spellEnd"/>
      <w:r>
        <w:t xml:space="preserve"> </w:t>
      </w:r>
      <w:proofErr w:type="spellStart"/>
      <w:r>
        <w:t>freundtlich</w:t>
      </w:r>
      <w:proofErr w:type="spellEnd"/>
      <w:r>
        <w:t xml:space="preserve"> Einer </w:t>
      </w:r>
      <w:proofErr w:type="spellStart"/>
      <w:r>
        <w:t>kumm</w:t>
      </w:r>
      <w:proofErr w:type="spellEnd"/>
      <w:r>
        <w:t xml:space="preserve"> dem andern mit </w:t>
      </w:r>
      <w:proofErr w:type="spellStart"/>
      <w:r>
        <w:t>eererbietung</w:t>
      </w:r>
      <w:proofErr w:type="spellEnd"/>
      <w:r>
        <w:t xml:space="preserve"> zuvor. Summa. </w:t>
      </w:r>
    </w:p>
    <w:p w14:paraId="515DF13D" w14:textId="77777777" w:rsidR="00F00651" w:rsidRDefault="00F00651" w:rsidP="00F00651">
      <w:pPr>
        <w:pStyle w:val="StandardWeb"/>
      </w:pPr>
      <w:r>
        <w:t xml:space="preserve">Die </w:t>
      </w:r>
      <w:proofErr w:type="spellStart"/>
      <w:r>
        <w:t>gantze</w:t>
      </w:r>
      <w:proofErr w:type="spellEnd"/>
      <w:r>
        <w:t xml:space="preserve"> </w:t>
      </w:r>
      <w:proofErr w:type="spellStart"/>
      <w:r>
        <w:t>haylige</w:t>
      </w:r>
      <w:proofErr w:type="spellEnd"/>
      <w:r>
        <w:t xml:space="preserve"> </w:t>
      </w:r>
      <w:proofErr w:type="spellStart"/>
      <w:r>
        <w:t>schrifft</w:t>
      </w:r>
      <w:proofErr w:type="spellEnd"/>
      <w:r>
        <w:t xml:space="preserve"> </w:t>
      </w:r>
      <w:proofErr w:type="spellStart"/>
      <w:r>
        <w:t>leret</w:t>
      </w:r>
      <w:proofErr w:type="spellEnd"/>
      <w:r>
        <w:t xml:space="preserve"> nichts anders / dann </w:t>
      </w:r>
      <w:proofErr w:type="spellStart"/>
      <w:r>
        <w:t>got</w:t>
      </w:r>
      <w:proofErr w:type="spellEnd"/>
      <w:r>
        <w:t xml:space="preserve"> glauben und </w:t>
      </w:r>
      <w:proofErr w:type="spellStart"/>
      <w:r>
        <w:t>vertrawen</w:t>
      </w:r>
      <w:proofErr w:type="spellEnd"/>
      <w:r>
        <w:t xml:space="preserve"> / und den </w:t>
      </w:r>
      <w:proofErr w:type="spellStart"/>
      <w:r>
        <w:t>nechsten</w:t>
      </w:r>
      <w:proofErr w:type="spellEnd"/>
      <w:r>
        <w:t xml:space="preserve"> lieben. </w:t>
      </w:r>
    </w:p>
    <w:p w14:paraId="1BFC92DF" w14:textId="77777777" w:rsidR="00F00651" w:rsidRDefault="00F00651" w:rsidP="00F00651">
      <w:pPr>
        <w:pStyle w:val="StandardWeb"/>
      </w:pPr>
      <w:r>
        <w:t xml:space="preserve">Darzu </w:t>
      </w:r>
      <w:proofErr w:type="spellStart"/>
      <w:r>
        <w:t>helff</w:t>
      </w:r>
      <w:proofErr w:type="spellEnd"/>
      <w:r>
        <w:t xml:space="preserve"> uns </w:t>
      </w:r>
      <w:proofErr w:type="spellStart"/>
      <w:r>
        <w:t>got</w:t>
      </w:r>
      <w:proofErr w:type="spellEnd"/>
      <w:r>
        <w:t xml:space="preserve"> der </w:t>
      </w:r>
      <w:proofErr w:type="spellStart"/>
      <w:r>
        <w:t>hoffnung</w:t>
      </w:r>
      <w:proofErr w:type="spellEnd"/>
      <w:r>
        <w:t xml:space="preserve"> und erfülle uns mit aller </w:t>
      </w:r>
      <w:proofErr w:type="spellStart"/>
      <w:r>
        <w:t>frewden</w:t>
      </w:r>
      <w:proofErr w:type="spellEnd"/>
      <w:r>
        <w:t xml:space="preserve"> / und </w:t>
      </w:r>
      <w:proofErr w:type="spellStart"/>
      <w:r>
        <w:t>friden</w:t>
      </w:r>
      <w:proofErr w:type="spellEnd"/>
      <w:r>
        <w:t xml:space="preserve"> im glauben / </w:t>
      </w:r>
      <w:proofErr w:type="spellStart"/>
      <w:r>
        <w:t>auff</w:t>
      </w:r>
      <w:proofErr w:type="spellEnd"/>
      <w:r>
        <w:t xml:space="preserve"> </w:t>
      </w:r>
      <w:proofErr w:type="spellStart"/>
      <w:r>
        <w:t>dz</w:t>
      </w:r>
      <w:proofErr w:type="spellEnd"/>
      <w:r>
        <w:t xml:space="preserve"> wir die fülle haben durch die </w:t>
      </w:r>
      <w:proofErr w:type="spellStart"/>
      <w:r>
        <w:t>hoffnung</w:t>
      </w:r>
      <w:proofErr w:type="spellEnd"/>
      <w:r>
        <w:t xml:space="preserve"> in der </w:t>
      </w:r>
      <w:proofErr w:type="spellStart"/>
      <w:r>
        <w:t>krafft</w:t>
      </w:r>
      <w:proofErr w:type="spellEnd"/>
      <w:r>
        <w:t xml:space="preserve"> des heiligen </w:t>
      </w:r>
      <w:proofErr w:type="spellStart"/>
      <w:r>
        <w:t>geysts</w:t>
      </w:r>
      <w:proofErr w:type="spellEnd"/>
      <w:r>
        <w:t xml:space="preserve"> amen. </w:t>
      </w:r>
    </w:p>
    <w:p w14:paraId="439B2318" w14:textId="77777777" w:rsidR="00F00651" w:rsidRDefault="00F00651" w:rsidP="00F00651">
      <w:pPr>
        <w:pStyle w:val="berschrift2"/>
      </w:pPr>
      <w:proofErr w:type="spellStart"/>
      <w:r>
        <w:t>Volgen</w:t>
      </w:r>
      <w:proofErr w:type="spellEnd"/>
      <w:r>
        <w:t xml:space="preserve"> die Zehen </w:t>
      </w:r>
      <w:proofErr w:type="spellStart"/>
      <w:r>
        <w:t>gebott</w:t>
      </w:r>
      <w:proofErr w:type="spellEnd"/>
      <w:r>
        <w:t xml:space="preserve"> / wie sie der </w:t>
      </w:r>
      <w:proofErr w:type="spellStart"/>
      <w:r>
        <w:t>starck</w:t>
      </w:r>
      <w:proofErr w:type="spellEnd"/>
      <w:r>
        <w:t xml:space="preserve"> und ewig </w:t>
      </w:r>
      <w:proofErr w:type="spellStart"/>
      <w:r>
        <w:t>got</w:t>
      </w:r>
      <w:proofErr w:type="spellEnd"/>
      <w:r>
        <w:t xml:space="preserve"> </w:t>
      </w:r>
      <w:proofErr w:type="spellStart"/>
      <w:r>
        <w:t>vonn</w:t>
      </w:r>
      <w:proofErr w:type="spellEnd"/>
      <w:r>
        <w:t xml:space="preserve"> </w:t>
      </w:r>
      <w:proofErr w:type="spellStart"/>
      <w:r>
        <w:t>wort</w:t>
      </w:r>
      <w:proofErr w:type="spellEnd"/>
      <w:r>
        <w:t xml:space="preserve"> zu </w:t>
      </w:r>
      <w:proofErr w:type="spellStart"/>
      <w:r>
        <w:t>wort</w:t>
      </w:r>
      <w:proofErr w:type="spellEnd"/>
      <w:r>
        <w:t xml:space="preserve"> </w:t>
      </w:r>
      <w:proofErr w:type="spellStart"/>
      <w:r>
        <w:t>Moysi</w:t>
      </w:r>
      <w:proofErr w:type="spellEnd"/>
      <w:r>
        <w:t xml:space="preserve"> </w:t>
      </w:r>
      <w:proofErr w:type="spellStart"/>
      <w:r>
        <w:t>auff</w:t>
      </w:r>
      <w:proofErr w:type="spellEnd"/>
      <w:r>
        <w:t xml:space="preserve"> dem </w:t>
      </w:r>
      <w:proofErr w:type="spellStart"/>
      <w:r>
        <w:t>berg</w:t>
      </w:r>
      <w:proofErr w:type="spellEnd"/>
      <w:r>
        <w:t xml:space="preserve"> </w:t>
      </w:r>
      <w:proofErr w:type="spellStart"/>
      <w:r>
        <w:t>Symay</w:t>
      </w:r>
      <w:proofErr w:type="spellEnd"/>
      <w:r>
        <w:t xml:space="preserve"> angeben / und mit </w:t>
      </w:r>
      <w:proofErr w:type="spellStart"/>
      <w:r>
        <w:t>seynem</w:t>
      </w:r>
      <w:proofErr w:type="spellEnd"/>
      <w:r>
        <w:t xml:space="preserve"> </w:t>
      </w:r>
      <w:proofErr w:type="spellStart"/>
      <w:r>
        <w:t>finger</w:t>
      </w:r>
      <w:proofErr w:type="spellEnd"/>
      <w:r>
        <w:t xml:space="preserve"> in </w:t>
      </w:r>
      <w:proofErr w:type="spellStart"/>
      <w:r>
        <w:t>zwu</w:t>
      </w:r>
      <w:proofErr w:type="spellEnd"/>
      <w:r>
        <w:t xml:space="preserve"> </w:t>
      </w:r>
      <w:proofErr w:type="spellStart"/>
      <w:r>
        <w:t>staynine</w:t>
      </w:r>
      <w:proofErr w:type="spellEnd"/>
      <w:r>
        <w:t xml:space="preserve"> </w:t>
      </w:r>
      <w:proofErr w:type="spellStart"/>
      <w:r>
        <w:t>Taffeln</w:t>
      </w:r>
      <w:proofErr w:type="spellEnd"/>
      <w:r>
        <w:t xml:space="preserve"> </w:t>
      </w:r>
      <w:proofErr w:type="spellStart"/>
      <w:r>
        <w:t>geschriben</w:t>
      </w:r>
      <w:proofErr w:type="spellEnd"/>
      <w:r>
        <w:t xml:space="preserve"> hat.</w:t>
      </w:r>
    </w:p>
    <w:p w14:paraId="319E1E65" w14:textId="77777777" w:rsidR="00F00651" w:rsidRDefault="00F00651" w:rsidP="00F00651">
      <w:pPr>
        <w:pStyle w:val="berschrift2"/>
      </w:pPr>
      <w:r>
        <w:t xml:space="preserve">Die erste Tafel / </w:t>
      </w:r>
      <w:proofErr w:type="spellStart"/>
      <w:r>
        <w:t>heltet</w:t>
      </w:r>
      <w:proofErr w:type="spellEnd"/>
      <w:r>
        <w:t xml:space="preserve"> </w:t>
      </w:r>
      <w:proofErr w:type="spellStart"/>
      <w:r>
        <w:t>inn</w:t>
      </w:r>
      <w:proofErr w:type="spellEnd"/>
      <w:r>
        <w:t xml:space="preserve"> drey gebot / die </w:t>
      </w:r>
      <w:proofErr w:type="spellStart"/>
      <w:r>
        <w:t>gottes</w:t>
      </w:r>
      <w:proofErr w:type="spellEnd"/>
      <w:r>
        <w:t xml:space="preserve"> </w:t>
      </w:r>
      <w:proofErr w:type="spellStart"/>
      <w:r>
        <w:t>eer</w:t>
      </w:r>
      <w:proofErr w:type="spellEnd"/>
      <w:r>
        <w:t xml:space="preserve"> </w:t>
      </w:r>
      <w:proofErr w:type="spellStart"/>
      <w:r>
        <w:t>fürnemlich</w:t>
      </w:r>
      <w:proofErr w:type="spellEnd"/>
      <w:r>
        <w:t xml:space="preserve"> </w:t>
      </w:r>
      <w:proofErr w:type="spellStart"/>
      <w:r>
        <w:t>betreffendt</w:t>
      </w:r>
      <w:proofErr w:type="spellEnd"/>
      <w:r>
        <w:t xml:space="preserve"> / als </w:t>
      </w:r>
      <w:proofErr w:type="spellStart"/>
      <w:r>
        <w:t>volgt</w:t>
      </w:r>
      <w:proofErr w:type="spellEnd"/>
      <w:r>
        <w:t>.</w:t>
      </w:r>
    </w:p>
    <w:p w14:paraId="1A00D7E5" w14:textId="77777777" w:rsidR="00F00651" w:rsidRDefault="00F00651" w:rsidP="00F00651">
      <w:pPr>
        <w:pStyle w:val="StandardWeb"/>
      </w:pPr>
      <w:r>
        <w:t>Das erst.</w:t>
      </w:r>
      <w:r>
        <w:br/>
        <w:t xml:space="preserve">Ich bin </w:t>
      </w:r>
      <w:proofErr w:type="spellStart"/>
      <w:r>
        <w:t>got</w:t>
      </w:r>
      <w:proofErr w:type="spellEnd"/>
      <w:r>
        <w:t xml:space="preserve"> / dein </w:t>
      </w:r>
      <w:proofErr w:type="spellStart"/>
      <w:r>
        <w:t>herr</w:t>
      </w:r>
      <w:proofErr w:type="spellEnd"/>
      <w:r>
        <w:t xml:space="preserve"> / der dich </w:t>
      </w:r>
      <w:proofErr w:type="spellStart"/>
      <w:r>
        <w:t>auß</w:t>
      </w:r>
      <w:proofErr w:type="spellEnd"/>
      <w:r>
        <w:t xml:space="preserve"> </w:t>
      </w:r>
      <w:proofErr w:type="spellStart"/>
      <w:r>
        <w:t>Egipten</w:t>
      </w:r>
      <w:proofErr w:type="spellEnd"/>
      <w:r>
        <w:t xml:space="preserve"> / </w:t>
      </w:r>
      <w:proofErr w:type="spellStart"/>
      <w:r>
        <w:t>auß</w:t>
      </w:r>
      <w:proofErr w:type="spellEnd"/>
      <w:r>
        <w:t xml:space="preserve"> dem </w:t>
      </w:r>
      <w:proofErr w:type="spellStart"/>
      <w:r>
        <w:t>diensthauß</w:t>
      </w:r>
      <w:proofErr w:type="spellEnd"/>
      <w:r>
        <w:t xml:space="preserve"> </w:t>
      </w:r>
      <w:proofErr w:type="spellStart"/>
      <w:r>
        <w:t>gefürt</w:t>
      </w:r>
      <w:proofErr w:type="spellEnd"/>
      <w:r>
        <w:t xml:space="preserve"> hab. Du </w:t>
      </w:r>
      <w:proofErr w:type="spellStart"/>
      <w:r>
        <w:t>solt</w:t>
      </w:r>
      <w:proofErr w:type="spellEnd"/>
      <w:r>
        <w:t xml:space="preserve"> </w:t>
      </w:r>
      <w:proofErr w:type="spellStart"/>
      <w:r>
        <w:t>nit</w:t>
      </w:r>
      <w:proofErr w:type="spellEnd"/>
      <w:r>
        <w:t xml:space="preserve"> </w:t>
      </w:r>
      <w:proofErr w:type="spellStart"/>
      <w:r>
        <w:t>frembde</w:t>
      </w:r>
      <w:proofErr w:type="spellEnd"/>
      <w:r>
        <w:t xml:space="preserve"> oder andere Götter vor mir haben. Du </w:t>
      </w:r>
      <w:proofErr w:type="spellStart"/>
      <w:r>
        <w:t>solt</w:t>
      </w:r>
      <w:proofErr w:type="spellEnd"/>
      <w:r>
        <w:t xml:space="preserve"> dir </w:t>
      </w:r>
      <w:proofErr w:type="spellStart"/>
      <w:r>
        <w:t>kain</w:t>
      </w:r>
      <w:proofErr w:type="spellEnd"/>
      <w:r>
        <w:t xml:space="preserve"> gegraben / noch </w:t>
      </w:r>
      <w:proofErr w:type="spellStart"/>
      <w:r>
        <w:t>geschnytzt</w:t>
      </w:r>
      <w:proofErr w:type="spellEnd"/>
      <w:r>
        <w:t xml:space="preserve"> </w:t>
      </w:r>
      <w:proofErr w:type="spellStart"/>
      <w:r>
        <w:t>bild</w:t>
      </w:r>
      <w:proofErr w:type="spellEnd"/>
      <w:r>
        <w:t xml:space="preserve"> machen. Ja gar </w:t>
      </w:r>
      <w:proofErr w:type="spellStart"/>
      <w:r>
        <w:t>kain</w:t>
      </w:r>
      <w:proofErr w:type="spellEnd"/>
      <w:r>
        <w:t xml:space="preserve"> </w:t>
      </w:r>
      <w:proofErr w:type="spellStart"/>
      <w:r>
        <w:t>byldnus</w:t>
      </w:r>
      <w:proofErr w:type="spellEnd"/>
      <w:r>
        <w:t xml:space="preserve"> noch </w:t>
      </w:r>
      <w:proofErr w:type="spellStart"/>
      <w:r>
        <w:t>gleychnus</w:t>
      </w:r>
      <w:proofErr w:type="spellEnd"/>
      <w:r>
        <w:t xml:space="preserve"> / weder deren dingen die in </w:t>
      </w:r>
      <w:proofErr w:type="spellStart"/>
      <w:r>
        <w:t>himeln</w:t>
      </w:r>
      <w:proofErr w:type="spellEnd"/>
      <w:r>
        <w:t xml:space="preserve"> da oben / noch deren die </w:t>
      </w:r>
      <w:proofErr w:type="spellStart"/>
      <w:r>
        <w:t>unden</w:t>
      </w:r>
      <w:proofErr w:type="spellEnd"/>
      <w:r>
        <w:t xml:space="preserve"> </w:t>
      </w:r>
      <w:proofErr w:type="spellStart"/>
      <w:r>
        <w:t>auff</w:t>
      </w:r>
      <w:proofErr w:type="spellEnd"/>
      <w:r>
        <w:t xml:space="preserve"> erden / noch deren die in </w:t>
      </w:r>
      <w:proofErr w:type="spellStart"/>
      <w:r>
        <w:t>wasseren</w:t>
      </w:r>
      <w:proofErr w:type="spellEnd"/>
      <w:r>
        <w:t xml:space="preserve"> sind / </w:t>
      </w:r>
      <w:proofErr w:type="spellStart"/>
      <w:r>
        <w:t>under</w:t>
      </w:r>
      <w:proofErr w:type="spellEnd"/>
      <w:r>
        <w:t xml:space="preserve"> der erden. Du </w:t>
      </w:r>
      <w:proofErr w:type="spellStart"/>
      <w:r>
        <w:t>solt</w:t>
      </w:r>
      <w:proofErr w:type="spellEnd"/>
      <w:r>
        <w:t xml:space="preserve"> dich vor </w:t>
      </w:r>
      <w:proofErr w:type="spellStart"/>
      <w:r>
        <w:t>inen</w:t>
      </w:r>
      <w:proofErr w:type="spellEnd"/>
      <w:r>
        <w:t xml:space="preserve"> </w:t>
      </w:r>
      <w:proofErr w:type="spellStart"/>
      <w:r>
        <w:t>nit</w:t>
      </w:r>
      <w:proofErr w:type="spellEnd"/>
      <w:r>
        <w:t xml:space="preserve"> </w:t>
      </w:r>
      <w:proofErr w:type="spellStart"/>
      <w:r>
        <w:t>bucken</w:t>
      </w:r>
      <w:proofErr w:type="spellEnd"/>
      <w:r>
        <w:t xml:space="preserve"> / </w:t>
      </w:r>
      <w:proofErr w:type="spellStart"/>
      <w:r>
        <w:t>inen</w:t>
      </w:r>
      <w:proofErr w:type="spellEnd"/>
      <w:r>
        <w:t xml:space="preserve"> </w:t>
      </w:r>
      <w:proofErr w:type="spellStart"/>
      <w:r>
        <w:t>nytt</w:t>
      </w:r>
      <w:proofErr w:type="spellEnd"/>
      <w:r>
        <w:t xml:space="preserve"> dienen / </w:t>
      </w:r>
      <w:proofErr w:type="spellStart"/>
      <w:r>
        <w:t>sy</w:t>
      </w:r>
      <w:proofErr w:type="spellEnd"/>
      <w:r>
        <w:t xml:space="preserve"> </w:t>
      </w:r>
      <w:proofErr w:type="spellStart"/>
      <w:r>
        <w:t>wedereeren</w:t>
      </w:r>
      <w:proofErr w:type="spellEnd"/>
      <w:r>
        <w:t xml:space="preserve"> noch </w:t>
      </w:r>
      <w:proofErr w:type="spellStart"/>
      <w:r>
        <w:t>anbetten</w:t>
      </w:r>
      <w:proofErr w:type="spellEnd"/>
      <w:r>
        <w:t xml:space="preserve">. Dann ich bin der Herr </w:t>
      </w:r>
      <w:proofErr w:type="spellStart"/>
      <w:r>
        <w:t>deyn</w:t>
      </w:r>
      <w:proofErr w:type="spellEnd"/>
      <w:r>
        <w:t xml:space="preserve"> </w:t>
      </w:r>
      <w:proofErr w:type="spellStart"/>
      <w:r>
        <w:t>gott</w:t>
      </w:r>
      <w:proofErr w:type="spellEnd"/>
      <w:r>
        <w:t xml:space="preserve"> / </w:t>
      </w:r>
      <w:proofErr w:type="spellStart"/>
      <w:r>
        <w:t>ain</w:t>
      </w:r>
      <w:proofErr w:type="spellEnd"/>
      <w:r>
        <w:t xml:space="preserve"> </w:t>
      </w:r>
      <w:proofErr w:type="spellStart"/>
      <w:r>
        <w:t>starcker</w:t>
      </w:r>
      <w:proofErr w:type="spellEnd"/>
      <w:r>
        <w:t xml:space="preserve"> </w:t>
      </w:r>
      <w:proofErr w:type="spellStart"/>
      <w:r>
        <w:t>eyfferer</w:t>
      </w:r>
      <w:proofErr w:type="spellEnd"/>
      <w:r>
        <w:t xml:space="preserve"> / </w:t>
      </w:r>
      <w:proofErr w:type="spellStart"/>
      <w:r>
        <w:t>haymsuchende</w:t>
      </w:r>
      <w:proofErr w:type="spellEnd"/>
      <w:r>
        <w:t xml:space="preserve"> / </w:t>
      </w:r>
      <w:proofErr w:type="spellStart"/>
      <w:r>
        <w:t>dye</w:t>
      </w:r>
      <w:proofErr w:type="spellEnd"/>
      <w:r>
        <w:t xml:space="preserve"> </w:t>
      </w:r>
      <w:proofErr w:type="spellStart"/>
      <w:r>
        <w:t>boßhait</w:t>
      </w:r>
      <w:proofErr w:type="spellEnd"/>
      <w:r>
        <w:t xml:space="preserve"> </w:t>
      </w:r>
      <w:proofErr w:type="spellStart"/>
      <w:r>
        <w:t>unnd</w:t>
      </w:r>
      <w:proofErr w:type="spellEnd"/>
      <w:r>
        <w:t xml:space="preserve"> </w:t>
      </w:r>
      <w:proofErr w:type="spellStart"/>
      <w:r>
        <w:t>mißthat</w:t>
      </w:r>
      <w:proofErr w:type="spellEnd"/>
      <w:r>
        <w:t xml:space="preserve"> / der </w:t>
      </w:r>
      <w:proofErr w:type="spellStart"/>
      <w:r>
        <w:t>vättern</w:t>
      </w:r>
      <w:proofErr w:type="spellEnd"/>
      <w:r>
        <w:t xml:space="preserve"> / an den </w:t>
      </w:r>
      <w:proofErr w:type="spellStart"/>
      <w:r>
        <w:t>kinden</w:t>
      </w:r>
      <w:proofErr w:type="spellEnd"/>
      <w:r>
        <w:t xml:space="preserve"> / biß in das dritt / und </w:t>
      </w:r>
      <w:proofErr w:type="spellStart"/>
      <w:r>
        <w:t>vierdt</w:t>
      </w:r>
      <w:proofErr w:type="spellEnd"/>
      <w:r>
        <w:t xml:space="preserve"> </w:t>
      </w:r>
      <w:proofErr w:type="spellStart"/>
      <w:r>
        <w:t>geschlecht</w:t>
      </w:r>
      <w:proofErr w:type="spellEnd"/>
      <w:r>
        <w:t xml:space="preserve"> / aller deren / die mich hassend. </w:t>
      </w:r>
      <w:proofErr w:type="spellStart"/>
      <w:r>
        <w:t>Barmherzigkait</w:t>
      </w:r>
      <w:proofErr w:type="spellEnd"/>
      <w:r>
        <w:t xml:space="preserve"> aber und </w:t>
      </w:r>
      <w:proofErr w:type="spellStart"/>
      <w:r>
        <w:t>freundtschafft</w:t>
      </w:r>
      <w:proofErr w:type="spellEnd"/>
      <w:r>
        <w:t xml:space="preserve"> </w:t>
      </w:r>
      <w:proofErr w:type="spellStart"/>
      <w:r>
        <w:t>beweyssende</w:t>
      </w:r>
      <w:proofErr w:type="spellEnd"/>
      <w:r>
        <w:t xml:space="preserve"> in die tausende / denen die mich </w:t>
      </w:r>
      <w:proofErr w:type="spellStart"/>
      <w:r>
        <w:t>liebendt</w:t>
      </w:r>
      <w:proofErr w:type="spellEnd"/>
      <w:r>
        <w:t xml:space="preserve"> / und </w:t>
      </w:r>
      <w:proofErr w:type="spellStart"/>
      <w:r>
        <w:t>meyne</w:t>
      </w:r>
      <w:proofErr w:type="spellEnd"/>
      <w:r>
        <w:t xml:space="preserve"> </w:t>
      </w:r>
      <w:proofErr w:type="spellStart"/>
      <w:r>
        <w:t>gepot</w:t>
      </w:r>
      <w:proofErr w:type="spellEnd"/>
      <w:r>
        <w:t xml:space="preserve"> haltend. </w:t>
      </w:r>
    </w:p>
    <w:p w14:paraId="2D671F72" w14:textId="77777777" w:rsidR="00F00651" w:rsidRDefault="00F00651" w:rsidP="00F00651">
      <w:pPr>
        <w:pStyle w:val="StandardWeb"/>
      </w:pPr>
      <w:r>
        <w:t>Das ander:</w:t>
      </w:r>
      <w:r>
        <w:br/>
        <w:t xml:space="preserve">Du </w:t>
      </w:r>
      <w:proofErr w:type="spellStart"/>
      <w:r>
        <w:t>solt</w:t>
      </w:r>
      <w:proofErr w:type="spellEnd"/>
      <w:r>
        <w:t xml:space="preserve"> den </w:t>
      </w:r>
      <w:proofErr w:type="spellStart"/>
      <w:r>
        <w:t>namen</w:t>
      </w:r>
      <w:proofErr w:type="spellEnd"/>
      <w:r>
        <w:t xml:space="preserve"> des Herren deines </w:t>
      </w:r>
      <w:proofErr w:type="spellStart"/>
      <w:r>
        <w:t>gotes</w:t>
      </w:r>
      <w:proofErr w:type="spellEnd"/>
      <w:r>
        <w:t xml:space="preserve"> </w:t>
      </w:r>
      <w:proofErr w:type="spellStart"/>
      <w:r>
        <w:t>nit</w:t>
      </w:r>
      <w:proofErr w:type="spellEnd"/>
      <w:r>
        <w:t xml:space="preserve"> </w:t>
      </w:r>
      <w:proofErr w:type="spellStart"/>
      <w:r>
        <w:t>unnutz</w:t>
      </w:r>
      <w:proofErr w:type="spellEnd"/>
      <w:r>
        <w:t xml:space="preserve"> </w:t>
      </w:r>
      <w:proofErr w:type="spellStart"/>
      <w:r>
        <w:t>eyttel</w:t>
      </w:r>
      <w:proofErr w:type="spellEnd"/>
      <w:r>
        <w:t xml:space="preserve"> / oder </w:t>
      </w:r>
      <w:proofErr w:type="spellStart"/>
      <w:r>
        <w:t>üppigklich</w:t>
      </w:r>
      <w:proofErr w:type="spellEnd"/>
      <w:r>
        <w:t xml:space="preserve"> </w:t>
      </w:r>
      <w:proofErr w:type="spellStart"/>
      <w:r>
        <w:t>nemen</w:t>
      </w:r>
      <w:proofErr w:type="spellEnd"/>
      <w:r>
        <w:t xml:space="preserve"> / Dann der Herr </w:t>
      </w:r>
      <w:proofErr w:type="spellStart"/>
      <w:r>
        <w:t>wirdt</w:t>
      </w:r>
      <w:proofErr w:type="spellEnd"/>
      <w:r>
        <w:t xml:space="preserve"> den </w:t>
      </w:r>
      <w:proofErr w:type="spellStart"/>
      <w:r>
        <w:t>nit</w:t>
      </w:r>
      <w:proofErr w:type="spellEnd"/>
      <w:r>
        <w:t xml:space="preserve"> unschuldig halten / der seinen </w:t>
      </w:r>
      <w:proofErr w:type="spellStart"/>
      <w:r>
        <w:t>namen</w:t>
      </w:r>
      <w:proofErr w:type="spellEnd"/>
      <w:r>
        <w:t xml:space="preserve"> </w:t>
      </w:r>
      <w:proofErr w:type="spellStart"/>
      <w:r>
        <w:t>uppigklich</w:t>
      </w:r>
      <w:proofErr w:type="spellEnd"/>
      <w:r>
        <w:t xml:space="preserve"> / </w:t>
      </w:r>
      <w:proofErr w:type="spellStart"/>
      <w:r>
        <w:t>un</w:t>
      </w:r>
      <w:proofErr w:type="spellEnd"/>
      <w:r>
        <w:t xml:space="preserve"> </w:t>
      </w:r>
      <w:proofErr w:type="spellStart"/>
      <w:r>
        <w:t>eyttel</w:t>
      </w:r>
      <w:proofErr w:type="spellEnd"/>
      <w:r>
        <w:t xml:space="preserve"> </w:t>
      </w:r>
      <w:proofErr w:type="spellStart"/>
      <w:r>
        <w:t>nympt</w:t>
      </w:r>
      <w:proofErr w:type="spellEnd"/>
      <w:r>
        <w:t xml:space="preserve">. </w:t>
      </w:r>
    </w:p>
    <w:p w14:paraId="682E152E" w14:textId="77777777" w:rsidR="00F00651" w:rsidRDefault="00F00651" w:rsidP="00F00651">
      <w:pPr>
        <w:pStyle w:val="StandardWeb"/>
      </w:pPr>
      <w:r>
        <w:t xml:space="preserve">Das </w:t>
      </w:r>
      <w:proofErr w:type="spellStart"/>
      <w:r>
        <w:t>drit</w:t>
      </w:r>
      <w:proofErr w:type="spellEnd"/>
      <w:r>
        <w:t>.</w:t>
      </w:r>
      <w:r>
        <w:br/>
      </w:r>
      <w:proofErr w:type="spellStart"/>
      <w:r>
        <w:t>Gedenck</w:t>
      </w:r>
      <w:proofErr w:type="spellEnd"/>
      <w:r>
        <w:t xml:space="preserve"> des </w:t>
      </w:r>
      <w:proofErr w:type="spellStart"/>
      <w:r>
        <w:t>Sabaths</w:t>
      </w:r>
      <w:proofErr w:type="spellEnd"/>
      <w:r>
        <w:t xml:space="preserve"> </w:t>
      </w:r>
      <w:proofErr w:type="spellStart"/>
      <w:r>
        <w:t>jn</w:t>
      </w:r>
      <w:proofErr w:type="spellEnd"/>
      <w:r>
        <w:t xml:space="preserve"> zu </w:t>
      </w:r>
      <w:proofErr w:type="spellStart"/>
      <w:r>
        <w:t>hayligen</w:t>
      </w:r>
      <w:proofErr w:type="spellEnd"/>
      <w:r>
        <w:t xml:space="preserve"> / </w:t>
      </w:r>
      <w:proofErr w:type="spellStart"/>
      <w:r>
        <w:t>sechß</w:t>
      </w:r>
      <w:proofErr w:type="spellEnd"/>
      <w:r>
        <w:t xml:space="preserve"> tag </w:t>
      </w:r>
      <w:proofErr w:type="spellStart"/>
      <w:r>
        <w:t>wirstu</w:t>
      </w:r>
      <w:proofErr w:type="spellEnd"/>
      <w:r>
        <w:t xml:space="preserve"> </w:t>
      </w:r>
      <w:proofErr w:type="spellStart"/>
      <w:r>
        <w:t>wercken</w:t>
      </w:r>
      <w:proofErr w:type="spellEnd"/>
      <w:r>
        <w:t xml:space="preserve"> und schaffen alle deine </w:t>
      </w:r>
      <w:proofErr w:type="spellStart"/>
      <w:r>
        <w:t>werck</w:t>
      </w:r>
      <w:proofErr w:type="spellEnd"/>
      <w:r>
        <w:t xml:space="preserve"> / und am </w:t>
      </w:r>
      <w:proofErr w:type="spellStart"/>
      <w:r>
        <w:t>Sybenden</w:t>
      </w:r>
      <w:proofErr w:type="spellEnd"/>
      <w:r>
        <w:t xml:space="preserve"> tag / ist der </w:t>
      </w:r>
      <w:proofErr w:type="spellStart"/>
      <w:r>
        <w:t>Sabath</w:t>
      </w:r>
      <w:proofErr w:type="spellEnd"/>
      <w:r>
        <w:t xml:space="preserve"> dem Herren </w:t>
      </w:r>
      <w:proofErr w:type="spellStart"/>
      <w:r>
        <w:t>deynem</w:t>
      </w:r>
      <w:proofErr w:type="spellEnd"/>
      <w:r>
        <w:t xml:space="preserve"> </w:t>
      </w:r>
      <w:proofErr w:type="spellStart"/>
      <w:r>
        <w:t>got</w:t>
      </w:r>
      <w:proofErr w:type="spellEnd"/>
      <w:r>
        <w:t xml:space="preserve">. Kein </w:t>
      </w:r>
      <w:proofErr w:type="spellStart"/>
      <w:r>
        <w:t>werck</w:t>
      </w:r>
      <w:proofErr w:type="spellEnd"/>
      <w:r>
        <w:t xml:space="preserve"> </w:t>
      </w:r>
      <w:proofErr w:type="spellStart"/>
      <w:r>
        <w:t>solt</w:t>
      </w:r>
      <w:proofErr w:type="spellEnd"/>
      <w:r>
        <w:t xml:space="preserve"> du thun / ja du / und deine </w:t>
      </w:r>
      <w:proofErr w:type="spellStart"/>
      <w:r>
        <w:t>sun</w:t>
      </w:r>
      <w:proofErr w:type="spellEnd"/>
      <w:r>
        <w:t xml:space="preserve"> / und </w:t>
      </w:r>
      <w:proofErr w:type="spellStart"/>
      <w:r>
        <w:t>deyne</w:t>
      </w:r>
      <w:proofErr w:type="spellEnd"/>
      <w:r>
        <w:t xml:space="preserve"> </w:t>
      </w:r>
      <w:proofErr w:type="spellStart"/>
      <w:r>
        <w:t>töchter</w:t>
      </w:r>
      <w:proofErr w:type="spellEnd"/>
      <w:r>
        <w:t xml:space="preserve"> / </w:t>
      </w:r>
      <w:proofErr w:type="spellStart"/>
      <w:r>
        <w:t>deyne</w:t>
      </w:r>
      <w:proofErr w:type="spellEnd"/>
      <w:r>
        <w:t xml:space="preserve"> </w:t>
      </w:r>
      <w:proofErr w:type="spellStart"/>
      <w:r>
        <w:t>knecht</w:t>
      </w:r>
      <w:proofErr w:type="spellEnd"/>
      <w:r>
        <w:t xml:space="preserve"> / dein </w:t>
      </w:r>
      <w:proofErr w:type="spellStart"/>
      <w:r>
        <w:t>mayd</w:t>
      </w:r>
      <w:proofErr w:type="spellEnd"/>
      <w:r>
        <w:t xml:space="preserve"> / </w:t>
      </w:r>
      <w:proofErr w:type="spellStart"/>
      <w:r>
        <w:t>deyn</w:t>
      </w:r>
      <w:proofErr w:type="spellEnd"/>
      <w:r>
        <w:t xml:space="preserve"> </w:t>
      </w:r>
      <w:proofErr w:type="spellStart"/>
      <w:r>
        <w:t>vych</w:t>
      </w:r>
      <w:proofErr w:type="spellEnd"/>
      <w:r>
        <w:t xml:space="preserve"> / der </w:t>
      </w:r>
      <w:proofErr w:type="spellStart"/>
      <w:r>
        <w:t>frembdling</w:t>
      </w:r>
      <w:proofErr w:type="spellEnd"/>
      <w:r>
        <w:t xml:space="preserve"> der bey dir </w:t>
      </w:r>
      <w:proofErr w:type="spellStart"/>
      <w:r>
        <w:t>wonet</w:t>
      </w:r>
      <w:proofErr w:type="spellEnd"/>
      <w:r>
        <w:t xml:space="preserve"> / </w:t>
      </w:r>
      <w:proofErr w:type="spellStart"/>
      <w:r>
        <w:t>ynnerhalb</w:t>
      </w:r>
      <w:proofErr w:type="spellEnd"/>
      <w:r>
        <w:t xml:space="preserve"> deinen </w:t>
      </w:r>
      <w:proofErr w:type="spellStart"/>
      <w:r>
        <w:t>thoren</w:t>
      </w:r>
      <w:proofErr w:type="spellEnd"/>
      <w:r>
        <w:t xml:space="preserve">. Dann </w:t>
      </w:r>
      <w:proofErr w:type="spellStart"/>
      <w:r>
        <w:t>sechß</w:t>
      </w:r>
      <w:proofErr w:type="spellEnd"/>
      <w:r>
        <w:t xml:space="preserve"> tag hat der Herr gemacht / </w:t>
      </w:r>
      <w:proofErr w:type="spellStart"/>
      <w:r>
        <w:t>himel</w:t>
      </w:r>
      <w:proofErr w:type="spellEnd"/>
      <w:r>
        <w:t xml:space="preserve"> und erden / das </w:t>
      </w:r>
      <w:proofErr w:type="spellStart"/>
      <w:r>
        <w:t>Mör</w:t>
      </w:r>
      <w:proofErr w:type="spellEnd"/>
      <w:r>
        <w:t xml:space="preserve"> / </w:t>
      </w:r>
      <w:proofErr w:type="spellStart"/>
      <w:r>
        <w:t>unnd</w:t>
      </w:r>
      <w:proofErr w:type="spellEnd"/>
      <w:r>
        <w:t xml:space="preserve"> alles was in </w:t>
      </w:r>
      <w:proofErr w:type="spellStart"/>
      <w:r>
        <w:t>jnen</w:t>
      </w:r>
      <w:proofErr w:type="spellEnd"/>
      <w:r>
        <w:t xml:space="preserve"> ist / und an dem </w:t>
      </w:r>
      <w:proofErr w:type="spellStart"/>
      <w:r>
        <w:t>sibenden</w:t>
      </w:r>
      <w:proofErr w:type="spellEnd"/>
      <w:r>
        <w:t xml:space="preserve"> tag / hat er </w:t>
      </w:r>
      <w:proofErr w:type="spellStart"/>
      <w:r>
        <w:t>geruwet</w:t>
      </w:r>
      <w:proofErr w:type="spellEnd"/>
      <w:r>
        <w:t xml:space="preserve">. Deßhalb hat der Herr den </w:t>
      </w:r>
      <w:proofErr w:type="spellStart"/>
      <w:r>
        <w:t>Sabath</w:t>
      </w:r>
      <w:proofErr w:type="spellEnd"/>
      <w:r>
        <w:t xml:space="preserve"> gesegnet / und </w:t>
      </w:r>
      <w:proofErr w:type="spellStart"/>
      <w:r>
        <w:t>gehayliget</w:t>
      </w:r>
      <w:proofErr w:type="spellEnd"/>
      <w:r>
        <w:t xml:space="preserve">. </w:t>
      </w:r>
    </w:p>
    <w:p w14:paraId="4AEF6B77" w14:textId="77777777" w:rsidR="00F00651" w:rsidRDefault="00F00651" w:rsidP="00F00651">
      <w:pPr>
        <w:pStyle w:val="berschrift2"/>
      </w:pPr>
      <w:r>
        <w:t xml:space="preserve">Die ander Tafel </w:t>
      </w:r>
      <w:proofErr w:type="spellStart"/>
      <w:r>
        <w:t>helt</w:t>
      </w:r>
      <w:proofErr w:type="spellEnd"/>
      <w:r>
        <w:t xml:space="preserve"> in </w:t>
      </w:r>
      <w:proofErr w:type="spellStart"/>
      <w:r>
        <w:t>jr</w:t>
      </w:r>
      <w:proofErr w:type="spellEnd"/>
      <w:r>
        <w:t xml:space="preserve"> </w:t>
      </w:r>
      <w:proofErr w:type="spellStart"/>
      <w:r>
        <w:t>siben</w:t>
      </w:r>
      <w:proofErr w:type="spellEnd"/>
      <w:r>
        <w:t xml:space="preserve"> gebot </w:t>
      </w:r>
      <w:proofErr w:type="spellStart"/>
      <w:r>
        <w:t>wölche</w:t>
      </w:r>
      <w:proofErr w:type="spellEnd"/>
      <w:r>
        <w:t xml:space="preserve"> die lieb des </w:t>
      </w:r>
      <w:proofErr w:type="spellStart"/>
      <w:r>
        <w:t>nechsten</w:t>
      </w:r>
      <w:proofErr w:type="spellEnd"/>
      <w:r>
        <w:t xml:space="preserve"> betreffend wie </w:t>
      </w:r>
      <w:proofErr w:type="spellStart"/>
      <w:r>
        <w:t>volgt</w:t>
      </w:r>
      <w:proofErr w:type="spellEnd"/>
      <w:r>
        <w:t>.</w:t>
      </w:r>
    </w:p>
    <w:p w14:paraId="5DFA8155" w14:textId="77777777" w:rsidR="00F00651" w:rsidRDefault="00F00651" w:rsidP="00F00651">
      <w:pPr>
        <w:pStyle w:val="StandardWeb"/>
      </w:pPr>
      <w:r>
        <w:t xml:space="preserve">Das </w:t>
      </w:r>
      <w:proofErr w:type="spellStart"/>
      <w:r>
        <w:t>vierdt</w:t>
      </w:r>
      <w:proofErr w:type="spellEnd"/>
      <w:r>
        <w:br/>
        <w:t xml:space="preserve">Halt in hohen </w:t>
      </w:r>
      <w:proofErr w:type="spellStart"/>
      <w:r>
        <w:t>Eeren</w:t>
      </w:r>
      <w:proofErr w:type="spellEnd"/>
      <w:r>
        <w:t xml:space="preserve"> / </w:t>
      </w:r>
      <w:proofErr w:type="spellStart"/>
      <w:r>
        <w:t>deyn</w:t>
      </w:r>
      <w:proofErr w:type="spellEnd"/>
      <w:r>
        <w:t xml:space="preserve"> Vatter </w:t>
      </w:r>
      <w:proofErr w:type="spellStart"/>
      <w:r>
        <w:t>unnd</w:t>
      </w:r>
      <w:proofErr w:type="spellEnd"/>
      <w:r>
        <w:t xml:space="preserve"> dein </w:t>
      </w:r>
      <w:proofErr w:type="spellStart"/>
      <w:r>
        <w:t>mutter</w:t>
      </w:r>
      <w:proofErr w:type="spellEnd"/>
      <w:r>
        <w:t xml:space="preserve"> / </w:t>
      </w:r>
      <w:proofErr w:type="spellStart"/>
      <w:r>
        <w:t>auff</w:t>
      </w:r>
      <w:proofErr w:type="spellEnd"/>
      <w:r>
        <w:t xml:space="preserve"> das du lang lebest / in dem </w:t>
      </w:r>
      <w:proofErr w:type="spellStart"/>
      <w:r>
        <w:t>land</w:t>
      </w:r>
      <w:proofErr w:type="spellEnd"/>
      <w:r>
        <w:t xml:space="preserve"> / das dir der Herr geben </w:t>
      </w:r>
      <w:proofErr w:type="spellStart"/>
      <w:r>
        <w:t>wirdt</w:t>
      </w:r>
      <w:proofErr w:type="spellEnd"/>
      <w:r>
        <w:t xml:space="preserve">. </w:t>
      </w:r>
    </w:p>
    <w:p w14:paraId="6E407032" w14:textId="77777777" w:rsidR="00F00651" w:rsidRDefault="00F00651" w:rsidP="00F00651">
      <w:pPr>
        <w:pStyle w:val="StandardWeb"/>
      </w:pPr>
      <w:r>
        <w:t xml:space="preserve">Das </w:t>
      </w:r>
      <w:proofErr w:type="spellStart"/>
      <w:r>
        <w:t>fünfft</w:t>
      </w:r>
      <w:proofErr w:type="spellEnd"/>
      <w:r>
        <w:t>:</w:t>
      </w:r>
      <w:r>
        <w:br/>
        <w:t xml:space="preserve">Du </w:t>
      </w:r>
      <w:proofErr w:type="spellStart"/>
      <w:r>
        <w:t>solt</w:t>
      </w:r>
      <w:proofErr w:type="spellEnd"/>
      <w:r>
        <w:t xml:space="preserve"> </w:t>
      </w:r>
      <w:proofErr w:type="spellStart"/>
      <w:r>
        <w:t>nit</w:t>
      </w:r>
      <w:proofErr w:type="spellEnd"/>
      <w:r>
        <w:t xml:space="preserve"> tödten. </w:t>
      </w:r>
    </w:p>
    <w:p w14:paraId="391D1198" w14:textId="77777777" w:rsidR="00F00651" w:rsidRDefault="00F00651" w:rsidP="00F00651">
      <w:pPr>
        <w:pStyle w:val="StandardWeb"/>
      </w:pPr>
      <w:r>
        <w:t>Das sechst:</w:t>
      </w:r>
      <w:r>
        <w:br/>
        <w:t xml:space="preserve">Du </w:t>
      </w:r>
      <w:proofErr w:type="spellStart"/>
      <w:r>
        <w:t>solt</w:t>
      </w:r>
      <w:proofErr w:type="spellEnd"/>
      <w:r>
        <w:t xml:space="preserve"> </w:t>
      </w:r>
      <w:proofErr w:type="spellStart"/>
      <w:r>
        <w:t>nit</w:t>
      </w:r>
      <w:proofErr w:type="spellEnd"/>
      <w:r>
        <w:t xml:space="preserve"> </w:t>
      </w:r>
      <w:proofErr w:type="spellStart"/>
      <w:r>
        <w:t>Eebrechen</w:t>
      </w:r>
      <w:proofErr w:type="spellEnd"/>
      <w:r>
        <w:t xml:space="preserve">. </w:t>
      </w:r>
    </w:p>
    <w:p w14:paraId="2B38CF8F" w14:textId="77777777" w:rsidR="00F00651" w:rsidRDefault="00F00651" w:rsidP="00F00651">
      <w:pPr>
        <w:pStyle w:val="StandardWeb"/>
      </w:pPr>
      <w:r>
        <w:t xml:space="preserve">Das </w:t>
      </w:r>
      <w:proofErr w:type="spellStart"/>
      <w:r>
        <w:t>siebendt</w:t>
      </w:r>
      <w:proofErr w:type="spellEnd"/>
      <w:r>
        <w:t>.</w:t>
      </w:r>
      <w:r>
        <w:br/>
        <w:t xml:space="preserve">Du </w:t>
      </w:r>
      <w:proofErr w:type="spellStart"/>
      <w:r>
        <w:t>solt</w:t>
      </w:r>
      <w:proofErr w:type="spellEnd"/>
      <w:r>
        <w:t xml:space="preserve"> </w:t>
      </w:r>
      <w:proofErr w:type="spellStart"/>
      <w:r>
        <w:t>nit</w:t>
      </w:r>
      <w:proofErr w:type="spellEnd"/>
      <w:r>
        <w:t xml:space="preserve"> </w:t>
      </w:r>
      <w:proofErr w:type="spellStart"/>
      <w:r>
        <w:t>stelen</w:t>
      </w:r>
      <w:proofErr w:type="spellEnd"/>
      <w:r>
        <w:t xml:space="preserve">. </w:t>
      </w:r>
    </w:p>
    <w:p w14:paraId="3D7F6489" w14:textId="77777777" w:rsidR="00F00651" w:rsidRDefault="00F00651" w:rsidP="00F00651">
      <w:pPr>
        <w:pStyle w:val="StandardWeb"/>
      </w:pPr>
      <w:r>
        <w:t>Das acht:</w:t>
      </w:r>
      <w:r>
        <w:br/>
        <w:t xml:space="preserve">Du </w:t>
      </w:r>
      <w:proofErr w:type="spellStart"/>
      <w:r>
        <w:t>solt</w:t>
      </w:r>
      <w:proofErr w:type="spellEnd"/>
      <w:r>
        <w:t xml:space="preserve"> </w:t>
      </w:r>
      <w:proofErr w:type="spellStart"/>
      <w:r>
        <w:t>nit</w:t>
      </w:r>
      <w:proofErr w:type="spellEnd"/>
      <w:r>
        <w:t xml:space="preserve"> falsche </w:t>
      </w:r>
      <w:proofErr w:type="spellStart"/>
      <w:r>
        <w:t>zeugnus</w:t>
      </w:r>
      <w:proofErr w:type="spellEnd"/>
      <w:r>
        <w:t xml:space="preserve"> geben / wider </w:t>
      </w:r>
      <w:proofErr w:type="spellStart"/>
      <w:r>
        <w:t>deynenn</w:t>
      </w:r>
      <w:proofErr w:type="spellEnd"/>
      <w:r>
        <w:t xml:space="preserve"> </w:t>
      </w:r>
      <w:proofErr w:type="spellStart"/>
      <w:r>
        <w:t>nechsten</w:t>
      </w:r>
      <w:proofErr w:type="spellEnd"/>
      <w:r>
        <w:t xml:space="preserve">. </w:t>
      </w:r>
    </w:p>
    <w:p w14:paraId="5B40AF77" w14:textId="77777777" w:rsidR="00F00651" w:rsidRDefault="00F00651" w:rsidP="00F00651">
      <w:pPr>
        <w:pStyle w:val="StandardWeb"/>
      </w:pPr>
      <w:r>
        <w:t xml:space="preserve">Das </w:t>
      </w:r>
      <w:proofErr w:type="spellStart"/>
      <w:r>
        <w:t>neundt</w:t>
      </w:r>
      <w:proofErr w:type="spellEnd"/>
      <w:r>
        <w:t>:</w:t>
      </w:r>
      <w:r>
        <w:br/>
        <w:t xml:space="preserve">Du </w:t>
      </w:r>
      <w:proofErr w:type="spellStart"/>
      <w:r>
        <w:t>solt</w:t>
      </w:r>
      <w:proofErr w:type="spellEnd"/>
      <w:r>
        <w:t xml:space="preserve"> </w:t>
      </w:r>
      <w:proofErr w:type="spellStart"/>
      <w:r>
        <w:t>nit</w:t>
      </w:r>
      <w:proofErr w:type="spellEnd"/>
      <w:r>
        <w:t xml:space="preserve"> </w:t>
      </w:r>
      <w:proofErr w:type="spellStart"/>
      <w:r>
        <w:t>begeren</w:t>
      </w:r>
      <w:proofErr w:type="spellEnd"/>
      <w:r>
        <w:t xml:space="preserve"> das </w:t>
      </w:r>
      <w:proofErr w:type="spellStart"/>
      <w:r>
        <w:t>hauß</w:t>
      </w:r>
      <w:proofErr w:type="spellEnd"/>
      <w:r>
        <w:t xml:space="preserve"> </w:t>
      </w:r>
      <w:proofErr w:type="spellStart"/>
      <w:r>
        <w:t>deynes</w:t>
      </w:r>
      <w:proofErr w:type="spellEnd"/>
      <w:r>
        <w:t xml:space="preserve"> nächsten. </w:t>
      </w:r>
    </w:p>
    <w:p w14:paraId="5B983DF2" w14:textId="77777777" w:rsidR="00F00651" w:rsidRDefault="00F00651" w:rsidP="00F00651">
      <w:pPr>
        <w:pStyle w:val="StandardWeb"/>
      </w:pPr>
      <w:r>
        <w:t xml:space="preserve">Das </w:t>
      </w:r>
      <w:proofErr w:type="spellStart"/>
      <w:r>
        <w:t>zehendt</w:t>
      </w:r>
      <w:proofErr w:type="spellEnd"/>
      <w:r>
        <w:t>:</w:t>
      </w:r>
      <w:r>
        <w:br/>
        <w:t xml:space="preserve">Du </w:t>
      </w:r>
      <w:proofErr w:type="spellStart"/>
      <w:r>
        <w:t>solt</w:t>
      </w:r>
      <w:proofErr w:type="spellEnd"/>
      <w:r>
        <w:t xml:space="preserve"> </w:t>
      </w:r>
      <w:proofErr w:type="spellStart"/>
      <w:r>
        <w:t>nit</w:t>
      </w:r>
      <w:proofErr w:type="spellEnd"/>
      <w:r>
        <w:t xml:space="preserve"> </w:t>
      </w:r>
      <w:proofErr w:type="spellStart"/>
      <w:r>
        <w:t>begeren</w:t>
      </w:r>
      <w:proofErr w:type="spellEnd"/>
      <w:r>
        <w:t xml:space="preserve"> </w:t>
      </w:r>
      <w:proofErr w:type="spellStart"/>
      <w:r>
        <w:t>deynes</w:t>
      </w:r>
      <w:proofErr w:type="spellEnd"/>
      <w:r>
        <w:t xml:space="preserve"> nächsten </w:t>
      </w:r>
      <w:proofErr w:type="spellStart"/>
      <w:r>
        <w:t>eeweyb</w:t>
      </w:r>
      <w:proofErr w:type="spellEnd"/>
      <w:r>
        <w:t xml:space="preserve"> / weder seines </w:t>
      </w:r>
      <w:proofErr w:type="spellStart"/>
      <w:r>
        <w:t>knechts</w:t>
      </w:r>
      <w:proofErr w:type="spellEnd"/>
      <w:r>
        <w:t xml:space="preserve"> / noch seiner </w:t>
      </w:r>
      <w:proofErr w:type="spellStart"/>
      <w:r>
        <w:t>magdt</w:t>
      </w:r>
      <w:proofErr w:type="spellEnd"/>
      <w:r>
        <w:t xml:space="preserve"> / weder </w:t>
      </w:r>
      <w:proofErr w:type="spellStart"/>
      <w:r>
        <w:t>seynes</w:t>
      </w:r>
      <w:proofErr w:type="spellEnd"/>
      <w:r>
        <w:t xml:space="preserve"> ochsen / noch seines </w:t>
      </w:r>
      <w:proofErr w:type="spellStart"/>
      <w:r>
        <w:t>esels</w:t>
      </w:r>
      <w:proofErr w:type="spellEnd"/>
      <w:r>
        <w:t xml:space="preserve"> / ja alles das so dein nächster hat / </w:t>
      </w:r>
      <w:proofErr w:type="spellStart"/>
      <w:r>
        <w:t>soltu</w:t>
      </w:r>
      <w:proofErr w:type="spellEnd"/>
      <w:r>
        <w:t xml:space="preserve"> </w:t>
      </w:r>
      <w:proofErr w:type="spellStart"/>
      <w:r>
        <w:t>nit</w:t>
      </w:r>
      <w:proofErr w:type="spellEnd"/>
      <w:r>
        <w:t xml:space="preserve"> </w:t>
      </w:r>
      <w:proofErr w:type="spellStart"/>
      <w:r>
        <w:t>begeren</w:t>
      </w:r>
      <w:proofErr w:type="spellEnd"/>
      <w:r>
        <w:t xml:space="preserve">. </w:t>
      </w:r>
    </w:p>
    <w:p w14:paraId="7A8D6552" w14:textId="77777777" w:rsidR="00F00651" w:rsidRDefault="00F00651" w:rsidP="00F00651">
      <w:pPr>
        <w:pStyle w:val="StandardWeb"/>
      </w:pPr>
      <w:r>
        <w:t xml:space="preserve">Du </w:t>
      </w:r>
      <w:proofErr w:type="spellStart"/>
      <w:r>
        <w:t>solt</w:t>
      </w:r>
      <w:proofErr w:type="spellEnd"/>
      <w:r>
        <w:t xml:space="preserve"> den Herren deinen </w:t>
      </w:r>
      <w:proofErr w:type="spellStart"/>
      <w:r>
        <w:t>got</w:t>
      </w:r>
      <w:proofErr w:type="spellEnd"/>
      <w:r>
        <w:t xml:space="preserve"> lieb haben </w:t>
      </w:r>
      <w:proofErr w:type="spellStart"/>
      <w:r>
        <w:t>auß</w:t>
      </w:r>
      <w:proofErr w:type="spellEnd"/>
      <w:r>
        <w:t xml:space="preserve"> </w:t>
      </w:r>
      <w:proofErr w:type="spellStart"/>
      <w:r>
        <w:t>ganntzen</w:t>
      </w:r>
      <w:proofErr w:type="spellEnd"/>
      <w:r>
        <w:t xml:space="preserve"> </w:t>
      </w:r>
      <w:proofErr w:type="spellStart"/>
      <w:r>
        <w:t>deynem</w:t>
      </w:r>
      <w:proofErr w:type="spellEnd"/>
      <w:r>
        <w:t xml:space="preserve"> </w:t>
      </w:r>
      <w:proofErr w:type="spellStart"/>
      <w:r>
        <w:t>hertzen</w:t>
      </w:r>
      <w:proofErr w:type="spellEnd"/>
      <w:r>
        <w:t xml:space="preserve"> / von </w:t>
      </w:r>
      <w:proofErr w:type="spellStart"/>
      <w:r>
        <w:t>gantzer</w:t>
      </w:r>
      <w:proofErr w:type="spellEnd"/>
      <w:r>
        <w:t xml:space="preserve"> deiner </w:t>
      </w:r>
      <w:proofErr w:type="spellStart"/>
      <w:r>
        <w:t>sel</w:t>
      </w:r>
      <w:proofErr w:type="spellEnd"/>
      <w:r>
        <w:t xml:space="preserve"> / und von aller deiner </w:t>
      </w:r>
      <w:proofErr w:type="spellStart"/>
      <w:r>
        <w:t>krafft</w:t>
      </w:r>
      <w:proofErr w:type="spellEnd"/>
      <w:r>
        <w:t xml:space="preserve"> / und </w:t>
      </w:r>
      <w:proofErr w:type="spellStart"/>
      <w:r>
        <w:t>vermügen</w:t>
      </w:r>
      <w:proofErr w:type="spellEnd"/>
      <w:r>
        <w:t xml:space="preserve">. Diß ist das </w:t>
      </w:r>
      <w:proofErr w:type="spellStart"/>
      <w:r>
        <w:t>fürnemest</w:t>
      </w:r>
      <w:proofErr w:type="spellEnd"/>
      <w:r>
        <w:t xml:space="preserve"> und </w:t>
      </w:r>
      <w:proofErr w:type="spellStart"/>
      <w:r>
        <w:t>grössestgebot</w:t>
      </w:r>
      <w:proofErr w:type="spellEnd"/>
      <w:r>
        <w:t xml:space="preserve">. Das ander aber dem </w:t>
      </w:r>
      <w:proofErr w:type="spellStart"/>
      <w:r>
        <w:t>gleych</w:t>
      </w:r>
      <w:proofErr w:type="spellEnd"/>
      <w:r>
        <w:t xml:space="preserve"> / Du </w:t>
      </w:r>
      <w:proofErr w:type="spellStart"/>
      <w:r>
        <w:t>solt</w:t>
      </w:r>
      <w:proofErr w:type="spellEnd"/>
      <w:r>
        <w:t xml:space="preserve"> lieb haben deinen nächsten als dich selber. In denen </w:t>
      </w:r>
      <w:proofErr w:type="spellStart"/>
      <w:r>
        <w:t>zwayen</w:t>
      </w:r>
      <w:proofErr w:type="spellEnd"/>
      <w:r>
        <w:t xml:space="preserve"> </w:t>
      </w:r>
      <w:proofErr w:type="spellStart"/>
      <w:r>
        <w:t>gebotten</w:t>
      </w:r>
      <w:proofErr w:type="spellEnd"/>
      <w:r>
        <w:t xml:space="preserve"> hangt das ganz </w:t>
      </w:r>
      <w:proofErr w:type="spellStart"/>
      <w:r>
        <w:t>gesetz</w:t>
      </w:r>
      <w:proofErr w:type="spellEnd"/>
      <w:r>
        <w:t xml:space="preserve"> und </w:t>
      </w:r>
      <w:proofErr w:type="spellStart"/>
      <w:r>
        <w:t>propheten</w:t>
      </w:r>
      <w:proofErr w:type="spellEnd"/>
      <w:r>
        <w:t xml:space="preserve"> / </w:t>
      </w:r>
      <w:proofErr w:type="spellStart"/>
      <w:r>
        <w:t>erfüllung</w:t>
      </w:r>
      <w:proofErr w:type="spellEnd"/>
      <w:r>
        <w:t xml:space="preserve"> und </w:t>
      </w:r>
      <w:proofErr w:type="spellStart"/>
      <w:r>
        <w:t>haltung</w:t>
      </w:r>
      <w:proofErr w:type="spellEnd"/>
      <w:r>
        <w:t xml:space="preserve"> des </w:t>
      </w:r>
      <w:proofErr w:type="spellStart"/>
      <w:r>
        <w:t>gesatzes</w:t>
      </w:r>
      <w:proofErr w:type="spellEnd"/>
      <w:r>
        <w:t xml:space="preserve"> / ist die lieb. </w:t>
      </w:r>
      <w:proofErr w:type="spellStart"/>
      <w:r>
        <w:t>zun</w:t>
      </w:r>
      <w:proofErr w:type="spellEnd"/>
      <w:r>
        <w:t xml:space="preserve"> Galatern am 5. Dann das ganz </w:t>
      </w:r>
      <w:proofErr w:type="spellStart"/>
      <w:r>
        <w:t>gesatz</w:t>
      </w:r>
      <w:proofErr w:type="spellEnd"/>
      <w:r>
        <w:t xml:space="preserve"> </w:t>
      </w:r>
      <w:proofErr w:type="spellStart"/>
      <w:r>
        <w:t>wirdt</w:t>
      </w:r>
      <w:proofErr w:type="spellEnd"/>
      <w:r>
        <w:t xml:space="preserve"> in </w:t>
      </w:r>
      <w:proofErr w:type="spellStart"/>
      <w:r>
        <w:t>ainem</w:t>
      </w:r>
      <w:proofErr w:type="spellEnd"/>
      <w:r>
        <w:t xml:space="preserve"> </w:t>
      </w:r>
      <w:proofErr w:type="spellStart"/>
      <w:r>
        <w:t>wort</w:t>
      </w:r>
      <w:proofErr w:type="spellEnd"/>
      <w:r>
        <w:t xml:space="preserve"> erfüllet / nemlich / in dem / Hab lieb deinen </w:t>
      </w:r>
      <w:proofErr w:type="spellStart"/>
      <w:r>
        <w:t>nechsten</w:t>
      </w:r>
      <w:proofErr w:type="spellEnd"/>
      <w:r>
        <w:t xml:space="preserve"> als dich selber. End des </w:t>
      </w:r>
      <w:proofErr w:type="spellStart"/>
      <w:r>
        <w:t>gesatzs</w:t>
      </w:r>
      <w:proofErr w:type="spellEnd"/>
      <w:r>
        <w:t xml:space="preserve"> ist / Liebe </w:t>
      </w:r>
      <w:proofErr w:type="spellStart"/>
      <w:r>
        <w:t>auß</w:t>
      </w:r>
      <w:proofErr w:type="spellEnd"/>
      <w:r>
        <w:t xml:space="preserve"> </w:t>
      </w:r>
      <w:proofErr w:type="spellStart"/>
      <w:r>
        <w:t>ainem</w:t>
      </w:r>
      <w:proofErr w:type="spellEnd"/>
      <w:r>
        <w:t xml:space="preserve"> rainen herzen / </w:t>
      </w:r>
      <w:proofErr w:type="spellStart"/>
      <w:r>
        <w:t>unnd</w:t>
      </w:r>
      <w:proofErr w:type="spellEnd"/>
      <w:r>
        <w:t xml:space="preserve"> </w:t>
      </w:r>
      <w:proofErr w:type="spellStart"/>
      <w:r>
        <w:t>gutter</w:t>
      </w:r>
      <w:proofErr w:type="spellEnd"/>
      <w:r>
        <w:t xml:space="preserve"> gewissen / und </w:t>
      </w:r>
      <w:proofErr w:type="spellStart"/>
      <w:r>
        <w:t>warem</w:t>
      </w:r>
      <w:proofErr w:type="spellEnd"/>
      <w:r>
        <w:t xml:space="preserve"> </w:t>
      </w:r>
      <w:proofErr w:type="spellStart"/>
      <w:r>
        <w:t>ungegleychßnetem</w:t>
      </w:r>
      <w:proofErr w:type="spellEnd"/>
      <w:r>
        <w:t xml:space="preserve"> glauben. 1. Timo. 1 </w:t>
      </w:r>
    </w:p>
    <w:p w14:paraId="1D74F706" w14:textId="77777777" w:rsidR="00F00651" w:rsidRDefault="00F00651" w:rsidP="00F00651">
      <w:pPr>
        <w:pStyle w:val="berschrift2"/>
      </w:pPr>
      <w:r>
        <w:t xml:space="preserve">Das Vatterunser </w:t>
      </w:r>
      <w:proofErr w:type="spellStart"/>
      <w:r>
        <w:t>Mathei</w:t>
      </w:r>
      <w:proofErr w:type="spellEnd"/>
      <w:r>
        <w:t xml:space="preserve"> am sechsten</w:t>
      </w:r>
    </w:p>
    <w:p w14:paraId="2B355AF3" w14:textId="77777777" w:rsidR="00F00651" w:rsidRDefault="00F00651" w:rsidP="00F00651">
      <w:pPr>
        <w:pStyle w:val="StandardWeb"/>
      </w:pPr>
      <w:r>
        <w:t xml:space="preserve">Unser Vatter in dem </w:t>
      </w:r>
      <w:proofErr w:type="spellStart"/>
      <w:r>
        <w:t>himel</w:t>
      </w:r>
      <w:proofErr w:type="spellEnd"/>
      <w:r>
        <w:t xml:space="preserve"> / </w:t>
      </w:r>
      <w:proofErr w:type="spellStart"/>
      <w:r>
        <w:t>deyn</w:t>
      </w:r>
      <w:proofErr w:type="spellEnd"/>
      <w:r>
        <w:t xml:space="preserve"> </w:t>
      </w:r>
      <w:proofErr w:type="spellStart"/>
      <w:r>
        <w:t>name</w:t>
      </w:r>
      <w:proofErr w:type="spellEnd"/>
      <w:r>
        <w:t xml:space="preserve"> sey </w:t>
      </w:r>
      <w:proofErr w:type="spellStart"/>
      <w:r>
        <w:t>haylig</w:t>
      </w:r>
      <w:proofErr w:type="spellEnd"/>
      <w:r>
        <w:t xml:space="preserve"> / </w:t>
      </w:r>
      <w:proofErr w:type="spellStart"/>
      <w:r>
        <w:t>deyn</w:t>
      </w:r>
      <w:proofErr w:type="spellEnd"/>
      <w:r>
        <w:t xml:space="preserve"> </w:t>
      </w:r>
      <w:proofErr w:type="spellStart"/>
      <w:r>
        <w:t>reych</w:t>
      </w:r>
      <w:proofErr w:type="spellEnd"/>
      <w:r>
        <w:t xml:space="preserve"> komme / </w:t>
      </w:r>
      <w:proofErr w:type="spellStart"/>
      <w:r>
        <w:t>deinn</w:t>
      </w:r>
      <w:proofErr w:type="spellEnd"/>
      <w:r>
        <w:t xml:space="preserve"> </w:t>
      </w:r>
      <w:proofErr w:type="spellStart"/>
      <w:r>
        <w:t>wil</w:t>
      </w:r>
      <w:proofErr w:type="spellEnd"/>
      <w:r>
        <w:t xml:space="preserve"> geschehe / </w:t>
      </w:r>
      <w:proofErr w:type="spellStart"/>
      <w:r>
        <w:t>auff</w:t>
      </w:r>
      <w:proofErr w:type="spellEnd"/>
      <w:r>
        <w:t xml:space="preserve"> erden wie </w:t>
      </w:r>
      <w:proofErr w:type="spellStart"/>
      <w:r>
        <w:t>inn</w:t>
      </w:r>
      <w:proofErr w:type="spellEnd"/>
      <w:r>
        <w:t xml:space="preserve"> dem </w:t>
      </w:r>
      <w:proofErr w:type="spellStart"/>
      <w:r>
        <w:t>himel</w:t>
      </w:r>
      <w:proofErr w:type="spellEnd"/>
      <w:r>
        <w:t xml:space="preserve"> / </w:t>
      </w:r>
      <w:proofErr w:type="spellStart"/>
      <w:r>
        <w:t>unnser</w:t>
      </w:r>
      <w:proofErr w:type="spellEnd"/>
      <w:r>
        <w:t xml:space="preserve"> täglich </w:t>
      </w:r>
      <w:proofErr w:type="spellStart"/>
      <w:r>
        <w:t>brott</w:t>
      </w:r>
      <w:proofErr w:type="spellEnd"/>
      <w:r>
        <w:t xml:space="preserve"> gib und </w:t>
      </w:r>
      <w:proofErr w:type="spellStart"/>
      <w:r>
        <w:t>hewt</w:t>
      </w:r>
      <w:proofErr w:type="spellEnd"/>
      <w:r>
        <w:t xml:space="preserve"> / und vergib uns unsere schulde / wie wir unsern </w:t>
      </w:r>
      <w:proofErr w:type="spellStart"/>
      <w:r>
        <w:t>schuldigern</w:t>
      </w:r>
      <w:proofErr w:type="spellEnd"/>
      <w:r>
        <w:t xml:space="preserve"> vergeben / </w:t>
      </w:r>
      <w:proofErr w:type="spellStart"/>
      <w:r>
        <w:t>unnd</w:t>
      </w:r>
      <w:proofErr w:type="spellEnd"/>
      <w:r>
        <w:t xml:space="preserve"> für uns </w:t>
      </w:r>
      <w:proofErr w:type="spellStart"/>
      <w:r>
        <w:t>nit</w:t>
      </w:r>
      <w:proofErr w:type="spellEnd"/>
      <w:r>
        <w:t xml:space="preserve"> in </w:t>
      </w:r>
      <w:proofErr w:type="spellStart"/>
      <w:r>
        <w:t>versuchung</w:t>
      </w:r>
      <w:proofErr w:type="spellEnd"/>
      <w:r>
        <w:t xml:space="preserve"> / sonder </w:t>
      </w:r>
      <w:proofErr w:type="spellStart"/>
      <w:r>
        <w:t>erlöß</w:t>
      </w:r>
      <w:proofErr w:type="spellEnd"/>
      <w:r>
        <w:t xml:space="preserve"> uns / von dem übel / denn / </w:t>
      </w:r>
      <w:proofErr w:type="spellStart"/>
      <w:r>
        <w:t>deyn</w:t>
      </w:r>
      <w:proofErr w:type="spellEnd"/>
      <w:r>
        <w:t xml:space="preserve"> ist das </w:t>
      </w:r>
      <w:proofErr w:type="spellStart"/>
      <w:r>
        <w:t>reych</w:t>
      </w:r>
      <w:proofErr w:type="spellEnd"/>
      <w:r>
        <w:t xml:space="preserve"> / und die </w:t>
      </w:r>
      <w:proofErr w:type="spellStart"/>
      <w:r>
        <w:t>krafft</w:t>
      </w:r>
      <w:proofErr w:type="spellEnd"/>
      <w:r>
        <w:t xml:space="preserve"> / und die </w:t>
      </w:r>
      <w:proofErr w:type="spellStart"/>
      <w:r>
        <w:t>herrligkait</w:t>
      </w:r>
      <w:proofErr w:type="spellEnd"/>
      <w:r>
        <w:t xml:space="preserve"> / in </w:t>
      </w:r>
      <w:proofErr w:type="spellStart"/>
      <w:r>
        <w:t>ewigkay</w:t>
      </w:r>
      <w:proofErr w:type="spellEnd"/>
      <w:r>
        <w:t xml:space="preserve"> Amen. </w:t>
      </w:r>
    </w:p>
    <w:p w14:paraId="38EEF7D7" w14:textId="77777777" w:rsidR="00F00651" w:rsidRDefault="00F00651" w:rsidP="00F00651">
      <w:pPr>
        <w:pStyle w:val="StandardWeb"/>
      </w:pPr>
      <w:proofErr w:type="spellStart"/>
      <w:r>
        <w:t>Got</w:t>
      </w:r>
      <w:proofErr w:type="spellEnd"/>
      <w:r>
        <w:t xml:space="preserve"> dem </w:t>
      </w:r>
      <w:proofErr w:type="spellStart"/>
      <w:r>
        <w:t>vatter</w:t>
      </w:r>
      <w:proofErr w:type="spellEnd"/>
      <w:r>
        <w:t xml:space="preserve"> sey lob / </w:t>
      </w:r>
      <w:proofErr w:type="spellStart"/>
      <w:r>
        <w:t>eer</w:t>
      </w:r>
      <w:proofErr w:type="spellEnd"/>
      <w:r>
        <w:t xml:space="preserve"> / rum / </w:t>
      </w:r>
      <w:proofErr w:type="spellStart"/>
      <w:r>
        <w:t>preiß</w:t>
      </w:r>
      <w:proofErr w:type="spellEnd"/>
      <w:r>
        <w:t xml:space="preserve"> und </w:t>
      </w:r>
      <w:proofErr w:type="spellStart"/>
      <w:r>
        <w:t>danck</w:t>
      </w:r>
      <w:proofErr w:type="spellEnd"/>
      <w:r>
        <w:t xml:space="preserve"> </w:t>
      </w:r>
      <w:proofErr w:type="spellStart"/>
      <w:r>
        <w:t>ewigklich</w:t>
      </w:r>
      <w:proofErr w:type="spellEnd"/>
      <w:r>
        <w:t xml:space="preserve">. Amen. </w:t>
      </w:r>
    </w:p>
    <w:p w14:paraId="1D50923F" w14:textId="77777777" w:rsidR="0022039F" w:rsidRDefault="0022039F" w:rsidP="0022039F"/>
    <w:p w14:paraId="37072A9E" w14:textId="77777777" w:rsidR="00D5498D" w:rsidRPr="00D5498D" w:rsidRDefault="007166CE" w:rsidP="008E63BE">
      <w:pPr>
        <w:pStyle w:val="berschrift1"/>
      </w:pPr>
      <w:r>
        <w:br w:type="page"/>
      </w:r>
      <w:r w:rsidR="00D5498D" w:rsidRPr="00D5498D">
        <w:t>Quellen:</w:t>
      </w:r>
    </w:p>
    <w:p w14:paraId="28FABD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54EE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4921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8E83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4B1B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7877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8C51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29D3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9917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3436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14CF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773697" w14:textId="2287BCA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541"/>
    <w:rsid w:val="00082307"/>
    <w:rsid w:val="000C66E5"/>
    <w:rsid w:val="001F54C4"/>
    <w:rsid w:val="0022039F"/>
    <w:rsid w:val="00272484"/>
    <w:rsid w:val="00297F83"/>
    <w:rsid w:val="002E6D11"/>
    <w:rsid w:val="00381C0C"/>
    <w:rsid w:val="005005E2"/>
    <w:rsid w:val="00537F59"/>
    <w:rsid w:val="007166CE"/>
    <w:rsid w:val="007E1779"/>
    <w:rsid w:val="0083667B"/>
    <w:rsid w:val="008D7463"/>
    <w:rsid w:val="008E417E"/>
    <w:rsid w:val="008E63BE"/>
    <w:rsid w:val="00C35859"/>
    <w:rsid w:val="00C52541"/>
    <w:rsid w:val="00CC4EAC"/>
    <w:rsid w:val="00D14D4F"/>
    <w:rsid w:val="00D5498D"/>
    <w:rsid w:val="00F006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E0267"/>
  <w15:chartTrackingRefBased/>
  <w15:docId w15:val="{567A0D22-5EE8-4C08-9703-28B56A52E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00651"/>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0065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653782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7403730">
      <w:bodyDiv w:val="1"/>
      <w:marLeft w:val="0"/>
      <w:marRight w:val="0"/>
      <w:marTop w:val="0"/>
      <w:marBottom w:val="0"/>
      <w:divBdr>
        <w:top w:val="none" w:sz="0" w:space="0" w:color="auto"/>
        <w:left w:val="none" w:sz="0" w:space="0" w:color="auto"/>
        <w:bottom w:val="none" w:sz="0" w:space="0" w:color="auto"/>
        <w:right w:val="none" w:sz="0" w:space="0" w:color="auto"/>
      </w:divBdr>
      <w:divsChild>
        <w:div w:id="657225412">
          <w:marLeft w:val="0"/>
          <w:marRight w:val="0"/>
          <w:marTop w:val="0"/>
          <w:marBottom w:val="0"/>
          <w:divBdr>
            <w:top w:val="none" w:sz="0" w:space="0" w:color="auto"/>
            <w:left w:val="none" w:sz="0" w:space="0" w:color="auto"/>
            <w:bottom w:val="none" w:sz="0" w:space="0" w:color="auto"/>
            <w:right w:val="none" w:sz="0" w:space="0" w:color="auto"/>
          </w:divBdr>
        </w:div>
        <w:div w:id="1746758516">
          <w:marLeft w:val="0"/>
          <w:marRight w:val="0"/>
          <w:marTop w:val="0"/>
          <w:marBottom w:val="0"/>
          <w:divBdr>
            <w:top w:val="none" w:sz="0" w:space="0" w:color="auto"/>
            <w:left w:val="none" w:sz="0" w:space="0" w:color="auto"/>
            <w:bottom w:val="none" w:sz="0" w:space="0" w:color="auto"/>
            <w:right w:val="none" w:sz="0" w:space="0" w:color="auto"/>
          </w:divBdr>
        </w:div>
        <w:div w:id="1976908723">
          <w:marLeft w:val="0"/>
          <w:marRight w:val="0"/>
          <w:marTop w:val="0"/>
          <w:marBottom w:val="0"/>
          <w:divBdr>
            <w:top w:val="none" w:sz="0" w:space="0" w:color="auto"/>
            <w:left w:val="none" w:sz="0" w:space="0" w:color="auto"/>
            <w:bottom w:val="none" w:sz="0" w:space="0" w:color="auto"/>
            <w:right w:val="none" w:sz="0" w:space="0" w:color="auto"/>
          </w:divBdr>
        </w:div>
        <w:div w:id="1370380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2229</Words>
  <Characters>14049</Characters>
  <Application>Microsoft Office Word</Application>
  <DocSecurity>0</DocSecurity>
  <Lines>117</Lines>
  <Paragraphs>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16246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2020-12-20T06:50:00Z</dcterms:created>
  <dcterms:modified xsi:type="dcterms:W3CDTF">2021-01-01T17:31:00Z</dcterms:modified>
  <dc:title>Katechismus</dc:title>
  <dc:creator>Gerhardt, Hans</dc:creator>
  <dc:language>de</dc:language>
</cp:coreProperties>
</file>